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F7A05" w14:textId="77777777" w:rsidR="00EA7706" w:rsidRDefault="00EA7706">
      <w:pPr>
        <w:autoSpaceDE w:val="0"/>
        <w:autoSpaceDN w:val="0"/>
        <w:spacing w:after="78" w:line="220" w:lineRule="exact"/>
      </w:pPr>
    </w:p>
    <w:p w14:paraId="5419092D" w14:textId="77777777" w:rsidR="00EA7706" w:rsidRPr="00901630" w:rsidRDefault="00177E68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F81EAD2" w14:textId="77777777" w:rsidR="00EA7706" w:rsidRPr="00901630" w:rsidRDefault="00177E68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161A7493" w14:textId="77777777" w:rsidR="00EA7706" w:rsidRPr="00901630" w:rsidRDefault="00177E68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0FF6EFAA" w14:textId="77777777" w:rsidR="00EA7706" w:rsidRPr="00901630" w:rsidRDefault="00177E68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КОГОБУ СШ 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пгт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Подосиновец</w:t>
      </w:r>
    </w:p>
    <w:p w14:paraId="0F551272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26588B6B" w14:textId="16F3AF3A" w:rsidR="00EA7706" w:rsidRPr="00901630" w:rsidRDefault="00177E68">
      <w:pPr>
        <w:tabs>
          <w:tab w:val="left" w:pos="3626"/>
          <w:tab w:val="left" w:pos="3842"/>
          <w:tab w:val="left" w:pos="3854"/>
        </w:tabs>
        <w:autoSpaceDE w:val="0"/>
        <w:autoSpaceDN w:val="0"/>
        <w:spacing w:before="1242" w:after="0" w:line="298" w:lineRule="auto"/>
        <w:ind w:left="3074" w:right="144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РАБОЧАЯ ПРОГРАММА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="00176B44">
        <w:rPr>
          <w:rFonts w:ascii="Times New Roman" w:eastAsia="Times New Roman" w:hAnsi="Times New Roman"/>
          <w:b/>
          <w:color w:val="000000"/>
          <w:sz w:val="24"/>
          <w:lang w:val="ru-RU"/>
        </w:rPr>
        <w:t>4267224</w:t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14:paraId="2DE93E0C" w14:textId="77777777" w:rsidR="00EA7706" w:rsidRPr="00901630" w:rsidRDefault="00EA7706">
      <w:pPr>
        <w:rPr>
          <w:lang w:val="ru-RU"/>
        </w:rPr>
        <w:sectPr w:rsidR="00EA7706" w:rsidRPr="00901630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1912BED2" w14:textId="7EA19302" w:rsidR="00EA7706" w:rsidRPr="00901630" w:rsidRDefault="00EA7706">
      <w:pPr>
        <w:autoSpaceDE w:val="0"/>
        <w:autoSpaceDN w:val="0"/>
        <w:spacing w:before="182" w:after="3078" w:line="324" w:lineRule="auto"/>
        <w:ind w:left="144" w:right="1296"/>
        <w:rPr>
          <w:lang w:val="ru-RU"/>
        </w:rPr>
      </w:pPr>
    </w:p>
    <w:p w14:paraId="7F2F33A2" w14:textId="77777777" w:rsidR="00EA7706" w:rsidRPr="00901630" w:rsidRDefault="00EA7706">
      <w:pPr>
        <w:rPr>
          <w:lang w:val="ru-RU"/>
        </w:rPr>
        <w:sectPr w:rsidR="00EA7706" w:rsidRPr="00901630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50DCDAA4" w14:textId="77777777" w:rsidR="00EA7706" w:rsidRPr="00901630" w:rsidRDefault="00177E68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для 1 класса начального общего образования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43BCAB1B" w14:textId="733A0A96" w:rsidR="00EA7706" w:rsidRPr="00901630" w:rsidRDefault="00177E68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="00176B44">
        <w:rPr>
          <w:rFonts w:ascii="Times New Roman" w:eastAsia="Times New Roman" w:hAnsi="Times New Roman"/>
          <w:color w:val="000000"/>
          <w:sz w:val="24"/>
          <w:lang w:val="ru-RU"/>
        </w:rPr>
        <w:t>Инькова</w:t>
      </w:r>
      <w:proofErr w:type="spellEnd"/>
      <w:r w:rsidR="00176B44"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Леонидовна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7FD095E" w14:textId="5B41696E" w:rsidR="00E802F4" w:rsidRDefault="00E802F4">
      <w:pPr>
        <w:rPr>
          <w:lang w:val="ru-RU"/>
        </w:rPr>
      </w:pPr>
    </w:p>
    <w:p w14:paraId="0EB1700F" w14:textId="77777777" w:rsidR="00E802F4" w:rsidRPr="00E802F4" w:rsidRDefault="00E802F4" w:rsidP="00E802F4">
      <w:pPr>
        <w:rPr>
          <w:lang w:val="ru-RU"/>
        </w:rPr>
      </w:pPr>
    </w:p>
    <w:p w14:paraId="426E1A0B" w14:textId="77777777" w:rsidR="00E802F4" w:rsidRPr="00E802F4" w:rsidRDefault="00E802F4" w:rsidP="00E802F4">
      <w:pPr>
        <w:rPr>
          <w:lang w:val="ru-RU"/>
        </w:rPr>
      </w:pPr>
    </w:p>
    <w:p w14:paraId="6D99344B" w14:textId="2A6F0118" w:rsidR="00E802F4" w:rsidRPr="00E802F4" w:rsidRDefault="00E802F4" w:rsidP="00E802F4">
      <w:pPr>
        <w:tabs>
          <w:tab w:val="left" w:pos="2440"/>
        </w:tabs>
        <w:rPr>
          <w:lang w:val="ru-RU"/>
        </w:rPr>
      </w:pPr>
      <w:r>
        <w:rPr>
          <w:lang w:val="ru-RU"/>
        </w:rPr>
        <w:tab/>
      </w:r>
      <w:proofErr w:type="spellStart"/>
      <w:r>
        <w:rPr>
          <w:lang w:val="ru-RU"/>
        </w:rPr>
        <w:t>Пгт</w:t>
      </w:r>
      <w:proofErr w:type="spellEnd"/>
      <w:r>
        <w:rPr>
          <w:lang w:val="ru-RU"/>
        </w:rPr>
        <w:t xml:space="preserve"> Подосиновец 2022</w:t>
      </w:r>
    </w:p>
    <w:p w14:paraId="77769ACB" w14:textId="0C250808" w:rsidR="00EA7706" w:rsidRPr="00E802F4" w:rsidRDefault="00EA7706" w:rsidP="00E802F4">
      <w:pPr>
        <w:tabs>
          <w:tab w:val="left" w:pos="2440"/>
        </w:tabs>
        <w:rPr>
          <w:lang w:val="ru-RU"/>
        </w:rPr>
        <w:sectPr w:rsidR="00EA7706" w:rsidRPr="00E802F4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015D3DD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C18F01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4370234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D5C5AAE" w14:textId="77777777" w:rsidR="00EA7706" w:rsidRPr="00901630" w:rsidRDefault="00177E6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0B0FC498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76F5A699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14:paraId="4905424E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14:paraId="69CD7496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09FE9EEC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82383F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14:paraId="5589CE4D" w14:textId="77777777" w:rsidR="00EA7706" w:rsidRPr="00901630" w:rsidRDefault="00177E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2BC55B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2E300220" w14:textId="77777777" w:rsidR="00EA7706" w:rsidRPr="00901630" w:rsidRDefault="00177E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14:paraId="02CE608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2596818" w14:textId="77777777" w:rsidR="00EA7706" w:rsidRPr="00901630" w:rsidRDefault="00177E68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7AFB26C7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100B8AC5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25D75F64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52733F2B" w14:textId="77777777" w:rsidR="00EA7706" w:rsidRPr="00901630" w:rsidRDefault="00177E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14:paraId="2A4B252C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14:paraId="1FDDC69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14:paraId="1A17DB15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14:paraId="203C7AC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14:paraId="4B3E6547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C037D9" w14:textId="77777777" w:rsidR="00EA7706" w:rsidRPr="00901630" w:rsidRDefault="00EA7706">
      <w:pPr>
        <w:autoSpaceDE w:val="0"/>
        <w:autoSpaceDN w:val="0"/>
        <w:spacing w:after="66" w:line="220" w:lineRule="exact"/>
        <w:rPr>
          <w:lang w:val="ru-RU"/>
        </w:rPr>
      </w:pPr>
    </w:p>
    <w:p w14:paraId="702B5E9D" w14:textId="77777777" w:rsidR="00EA7706" w:rsidRPr="00901630" w:rsidRDefault="00177E68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14:paraId="4AD9A49F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14:paraId="1A8D3DB5" w14:textId="77777777" w:rsidR="00EA7706" w:rsidRPr="00901630" w:rsidRDefault="00177E68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14:paraId="37850958" w14:textId="77777777" w:rsidR="00EA7706" w:rsidRPr="00901630" w:rsidRDefault="00177E68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14:paraId="05C43E7A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49D8910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14:paraId="3AA0143D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A353171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5B6884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5695F509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D859022" w14:textId="05DD14C5" w:rsidR="00901630" w:rsidRPr="00901630" w:rsidRDefault="00177E68" w:rsidP="00901630">
      <w:pPr>
        <w:spacing w:after="141" w:line="259" w:lineRule="auto"/>
        <w:ind w:left="10" w:right="38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901630"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начального общего образования отражают готовность </w:t>
      </w:r>
      <w:proofErr w:type="gramStart"/>
      <w:r w:rsidR="00901630" w:rsidRPr="0090163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="00901630"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14:paraId="67F75BD0" w14:textId="0C20B87D" w:rsidR="00901630" w:rsidRPr="00901630" w:rsidRDefault="00901630" w:rsidP="00901630">
      <w:pPr>
        <w:spacing w:after="158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Гражданско-патриотического воспитания:</w:t>
      </w:r>
    </w:p>
    <w:p w14:paraId="178A373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14:paraId="2C7628F4" w14:textId="3D97D4DF" w:rsidR="00901630" w:rsidRPr="00901630" w:rsidRDefault="00901630" w:rsidP="00901630">
      <w:pPr>
        <w:spacing w:after="16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Духовно-нравственного воспитания:</w:t>
      </w:r>
    </w:p>
    <w:p w14:paraId="4C0DF3E7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4E52C7E6" w14:textId="71FBB0EB" w:rsidR="00901630" w:rsidRPr="00901630" w:rsidRDefault="00901630" w:rsidP="00901630">
      <w:pPr>
        <w:spacing w:after="33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Эстетического воспитания:</w:t>
      </w:r>
    </w:p>
    <w:p w14:paraId="58CB9A5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15EE03DC" w14:textId="4257CC5C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7682B6D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6E88BC18" w14:textId="255BA225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Трудового воспитания:</w:t>
      </w:r>
    </w:p>
    <w:p w14:paraId="0EA4E932" w14:textId="77777777" w:rsidR="00901630" w:rsidRPr="00901630" w:rsidRDefault="00901630" w:rsidP="00901630">
      <w:pPr>
        <w:spacing w:after="161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792DC08" w14:textId="4E4EC3F0" w:rsidR="00901630" w:rsidRPr="00901630" w:rsidRDefault="00901630" w:rsidP="00901630">
      <w:pPr>
        <w:spacing w:after="15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Экологического воспитания:</w:t>
      </w:r>
    </w:p>
    <w:p w14:paraId="5E4D1546" w14:textId="77777777" w:rsidR="00901630" w:rsidRPr="00901630" w:rsidRDefault="00901630" w:rsidP="00901630">
      <w:pPr>
        <w:ind w:left="773"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6CBFEFC4" w14:textId="04E84934" w:rsidR="00901630" w:rsidRPr="00901630" w:rsidRDefault="00901630" w:rsidP="00901630">
      <w:pPr>
        <w:ind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научного познания:</w:t>
      </w:r>
    </w:p>
    <w:p w14:paraId="1A5E1B68" w14:textId="77777777" w:rsidR="00901630" w:rsidRPr="00901630" w:rsidRDefault="00901630" w:rsidP="00901630">
      <w:pPr>
        <w:spacing w:after="0" w:line="376" w:lineRule="auto"/>
        <w:ind w:left="72" w:right="53" w:firstLine="70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83B79F8" w14:textId="274E1928" w:rsidR="00EA7706" w:rsidRPr="00901630" w:rsidRDefault="00EA7706" w:rsidP="00901630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</w:p>
    <w:p w14:paraId="3CC2E2C1" w14:textId="77777777" w:rsidR="00EA7706" w:rsidRPr="00901630" w:rsidRDefault="00177E68">
      <w:pPr>
        <w:autoSpaceDE w:val="0"/>
        <w:autoSpaceDN w:val="0"/>
        <w:spacing w:before="324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AE91B3F" w14:textId="38876F69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начального общего образования  отража</w:t>
      </w:r>
      <w:r w:rsidR="008A52B1" w:rsidRPr="008A52B1">
        <w:rPr>
          <w:rFonts w:ascii="Times New Roman" w:eastAsia="Times New Roman" w:hAnsi="Times New Roman"/>
          <w:color w:val="000000"/>
          <w:sz w:val="24"/>
          <w:lang w:val="ru-RU"/>
        </w:rPr>
        <w:t>ют</w:t>
      </w: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BC701AC" w14:textId="1D3082CF" w:rsidR="00901630" w:rsidRPr="008A52B1" w:rsidRDefault="00901630" w:rsidP="008A52B1">
      <w:pPr>
        <w:spacing w:after="180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познавательными действиями:</w:t>
      </w:r>
    </w:p>
    <w:p w14:paraId="1C980FC2" w14:textId="77777777" w:rsidR="00901630" w:rsidRPr="008A52B1" w:rsidRDefault="00901630" w:rsidP="00901630">
      <w:pPr>
        <w:numPr>
          <w:ilvl w:val="2"/>
          <w:numId w:val="10"/>
        </w:numPr>
        <w:spacing w:after="14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логические действия:</w:t>
      </w:r>
    </w:p>
    <w:p w14:paraId="10A14B17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16CA5B05" w14:textId="77777777" w:rsidR="00901630" w:rsidRPr="008A52B1" w:rsidRDefault="00901630" w:rsidP="00901630">
      <w:pPr>
        <w:numPr>
          <w:ilvl w:val="2"/>
          <w:numId w:val="10"/>
        </w:numPr>
        <w:spacing w:after="15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исследовательские действия:</w:t>
      </w:r>
    </w:p>
    <w:p w14:paraId="6C1281FD" w14:textId="77777777" w:rsidR="00901630" w:rsidRPr="008A52B1" w:rsidRDefault="00901630" w:rsidP="00901630">
      <w:pPr>
        <w:spacing w:after="191" w:line="259" w:lineRule="auto"/>
        <w:ind w:left="812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определять разрыв между реальным и желательным состоянием объекта</w:t>
      </w:r>
    </w:p>
    <w:p w14:paraId="1D11C970" w14:textId="77777777" w:rsidR="00901630" w:rsidRPr="008A52B1" w:rsidRDefault="00901630" w:rsidP="00901630">
      <w:pPr>
        <w:spacing w:after="573"/>
        <w:ind w:left="110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4E699159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42F9DDF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6C6513D" w14:textId="77777777" w:rsidR="00901630" w:rsidRPr="008A52B1" w:rsidRDefault="00901630" w:rsidP="00901630">
      <w:pPr>
        <w:ind w:left="34" w:right="19" w:firstLine="5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01273D39" w14:textId="77777777" w:rsidR="00901630" w:rsidRPr="008A52B1" w:rsidRDefault="00901630" w:rsidP="00901630">
      <w:pPr>
        <w:spacing w:after="115" w:line="259" w:lineRule="auto"/>
        <w:ind w:left="76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З) работа с информацией:</w:t>
      </w:r>
    </w:p>
    <w:p w14:paraId="59645FB0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анализировать и создавать текстовую, видео, графическую, звуковую, информацию в </w:t>
      </w: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 учебной задачей; самостоятельно создавать схемы, таблицы для представления информации.</w:t>
      </w:r>
    </w:p>
    <w:p w14:paraId="7AB7D4AD" w14:textId="4764D514" w:rsidR="00901630" w:rsidRPr="008A52B1" w:rsidRDefault="00901630" w:rsidP="008A52B1">
      <w:pPr>
        <w:spacing w:after="162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 коммуникативными действиями:</w:t>
      </w:r>
    </w:p>
    <w:p w14:paraId="7966F22C" w14:textId="77777777" w:rsidR="00901630" w:rsidRPr="008A52B1" w:rsidRDefault="00901630" w:rsidP="00901630">
      <w:pPr>
        <w:numPr>
          <w:ilvl w:val="0"/>
          <w:numId w:val="11"/>
        </w:numPr>
        <w:spacing w:after="10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общение:</w:t>
      </w:r>
    </w:p>
    <w:p w14:paraId="7D656F9A" w14:textId="77777777" w:rsidR="00901630" w:rsidRPr="008A52B1" w:rsidRDefault="00901630" w:rsidP="00901630">
      <w:pPr>
        <w:spacing w:after="69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7775D42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79417F9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60C9DE03" w14:textId="77777777" w:rsidR="00901630" w:rsidRPr="008A52B1" w:rsidRDefault="00901630" w:rsidP="00901630">
      <w:pPr>
        <w:numPr>
          <w:ilvl w:val="0"/>
          <w:numId w:val="11"/>
        </w:numPr>
        <w:spacing w:after="11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совместная деятельность:</w:t>
      </w:r>
    </w:p>
    <w:p w14:paraId="3B56FE9E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1372D1F6" w14:textId="1F737600" w:rsidR="00901630" w:rsidRPr="008A52B1" w:rsidRDefault="00901630" w:rsidP="008A52B1">
      <w:pPr>
        <w:spacing w:after="169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регулятивными действиями:</w:t>
      </w:r>
    </w:p>
    <w:p w14:paraId="36ED86AF" w14:textId="77777777" w:rsidR="00901630" w:rsidRPr="008A52B1" w:rsidRDefault="00901630" w:rsidP="00901630">
      <w:pPr>
        <w:numPr>
          <w:ilvl w:val="0"/>
          <w:numId w:val="12"/>
        </w:numPr>
        <w:spacing w:after="111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самоорганизация:</w:t>
      </w:r>
    </w:p>
    <w:p w14:paraId="5154C9E1" w14:textId="77777777" w:rsidR="00901630" w:rsidRPr="008A52B1" w:rsidRDefault="00901630" w:rsidP="00901630">
      <w:pPr>
        <w:ind w:left="748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CD1A291" w14:textId="77777777" w:rsidR="00901630" w:rsidRPr="008A52B1" w:rsidRDefault="00901630" w:rsidP="00901630">
      <w:pPr>
        <w:numPr>
          <w:ilvl w:val="0"/>
          <w:numId w:val="12"/>
        </w:numPr>
        <w:spacing w:after="114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самоконтроль:</w:t>
      </w:r>
    </w:p>
    <w:p w14:paraId="515668BF" w14:textId="77777777" w:rsidR="00901630" w:rsidRPr="008A52B1" w:rsidRDefault="00901630" w:rsidP="00901630">
      <w:pPr>
        <w:ind w:left="754" w:right="245" w:hanging="10"/>
        <w:rPr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</w:t>
      </w:r>
      <w:r w:rsidRPr="008A52B1">
        <w:rPr>
          <w:lang w:val="ru-RU"/>
        </w:rPr>
        <w:t>.</w:t>
      </w:r>
    </w:p>
    <w:p w14:paraId="5EB89540" w14:textId="77777777" w:rsidR="00901630" w:rsidRDefault="00901630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C65B81B" w14:textId="7D0A97B6" w:rsidR="00EA7706" w:rsidRDefault="00177E68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36662EB" w14:textId="0C8D0839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Предметные результаты по учебному предмету «Математика» предметной области «Математика и информатика»  обеспечивают:</w:t>
      </w:r>
    </w:p>
    <w:p w14:paraId="79EDA969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системы знаний о числе как результате счета и измерения, о десятичном принципе записи чисел;</w:t>
      </w:r>
    </w:p>
    <w:p w14:paraId="2D890B65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сформированность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14:paraId="7D86EB0B" w14:textId="032D2F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14:paraId="3BF3FE8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логического и алгоритмического мышления: умения распознавать</w:t>
      </w:r>
    </w:p>
    <w:p w14:paraId="19DB3864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 в простейших случаях в учебных и практических ситуациях, приводить пример и </w:t>
      </w: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контрпример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, строить простейшие алгоритмы и использовать изученные алгоритмы (вычислений, измерений) в учебных ситуациях;</w:t>
      </w:r>
    </w:p>
    <w:p w14:paraId="0A0F1F56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элементами математической речи: умения формулировать утверждение (вывод, правило), строить логические рассуждения (одно-</w:t>
      </w:r>
      <w:proofErr w:type="gramEnd"/>
    </w:p>
    <w:p w14:paraId="0131D2E7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) с использованием связок «если</w:t>
      </w: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. . , то . . .», «и», «все», «некоторые»;</w:t>
      </w:r>
    </w:p>
    <w:p w14:paraId="6F74A54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  <w:proofErr w:type="gramEnd"/>
    </w:p>
    <w:p w14:paraId="68F5B24B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14:paraId="17A9D11D" w14:textId="77777777" w:rsidR="00EA7706" w:rsidRPr="00901630" w:rsidRDefault="00EA7706">
      <w:pPr>
        <w:rPr>
          <w:lang w:val="ru-RU"/>
        </w:rPr>
        <w:sectPr w:rsidR="00EA7706" w:rsidRPr="009016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14:paraId="68C808F8" w14:textId="77777777" w:rsidR="00EA7706" w:rsidRPr="00901630" w:rsidRDefault="00EA7706">
      <w:pPr>
        <w:autoSpaceDE w:val="0"/>
        <w:autoSpaceDN w:val="0"/>
        <w:spacing w:after="64" w:line="220" w:lineRule="exact"/>
        <w:rPr>
          <w:lang w:val="ru-RU"/>
        </w:rPr>
      </w:pPr>
    </w:p>
    <w:p w14:paraId="5D0CFE37" w14:textId="77777777" w:rsidR="00EA7706" w:rsidRDefault="00177E68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D33CF0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451D5353" w14:textId="25BCC8A5" w:rsidR="00F421B7" w:rsidRPr="00F421B7" w:rsidRDefault="00F421B7" w:rsidP="00F421B7">
      <w:pPr>
        <w:ind w:left="360"/>
        <w:rPr>
          <w:b/>
          <w:color w:val="000000"/>
          <w:lang w:val="ru-RU"/>
        </w:rPr>
      </w:pPr>
      <w:r w:rsidRPr="00F421B7">
        <w:rPr>
          <w:b/>
          <w:color w:val="000000"/>
          <w:lang w:val="ru-RU"/>
        </w:rPr>
        <w:t>Воспитательный потенциал предмета «</w:t>
      </w:r>
      <w:r w:rsidR="00D33CF0">
        <w:rPr>
          <w:b/>
          <w:color w:val="000000"/>
          <w:lang w:val="ru-RU"/>
        </w:rPr>
        <w:t>Математика</w:t>
      </w:r>
      <w:bookmarkStart w:id="0" w:name="_GoBack"/>
      <w:bookmarkEnd w:id="0"/>
      <w:r w:rsidRPr="00F421B7">
        <w:rPr>
          <w:b/>
          <w:color w:val="000000"/>
          <w:lang w:val="ru-RU"/>
        </w:rPr>
        <w:t>» реализуется через:</w:t>
      </w:r>
    </w:p>
    <w:p w14:paraId="11127C3C" w14:textId="77777777" w:rsidR="00F421B7" w:rsidRPr="00F421B7" w:rsidRDefault="00F421B7" w:rsidP="00F421B7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proofErr w:type="gramStart"/>
      <w:r w:rsidRPr="00F421B7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  <w:proofErr w:type="gramEnd"/>
    </w:p>
    <w:p w14:paraId="0D34BE8D" w14:textId="77777777" w:rsidR="00F421B7" w:rsidRPr="00F421B7" w:rsidRDefault="00F421B7" w:rsidP="00F421B7">
      <w:pPr>
        <w:spacing w:after="88"/>
        <w:ind w:right="176" w:firstLine="357"/>
        <w:rPr>
          <w:lang w:val="ru-RU"/>
        </w:rPr>
      </w:pPr>
      <w:proofErr w:type="gramStart"/>
      <w:r w:rsidRPr="00F421B7">
        <w:rPr>
          <w:rFonts w:eastAsia="Arial"/>
          <w:lang w:val="ru-RU"/>
        </w:rPr>
        <w:t xml:space="preserve">• </w:t>
      </w:r>
      <w:r w:rsidRPr="00F421B7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  <w:proofErr w:type="gramEnd"/>
    </w:p>
    <w:p w14:paraId="3B7ED5E7" w14:textId="77777777" w:rsidR="00F421B7" w:rsidRPr="00F421B7" w:rsidRDefault="00F421B7" w:rsidP="00F421B7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  </w:t>
      </w:r>
    </w:p>
    <w:p w14:paraId="0BE0DEFB" w14:textId="383FB354" w:rsidR="00F421B7" w:rsidRP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 дискуссий, которые дают </w:t>
      </w:r>
      <w:proofErr w:type="gramStart"/>
      <w:r w:rsidRPr="00F421B7">
        <w:rPr>
          <w:lang w:val="ru-RU"/>
        </w:rPr>
        <w:t>обучающимся</w:t>
      </w:r>
      <w:proofErr w:type="gramEnd"/>
      <w:r w:rsidRPr="00F421B7">
        <w:rPr>
          <w:lang w:val="ru-RU"/>
        </w:rPr>
        <w:t xml:space="preserve">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CD6F16A" w14:textId="77777777" w:rsidR="00F421B7" w:rsidRP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6CF84C1E" w14:textId="77777777" w:rsid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организация шефства </w:t>
      </w:r>
      <w:proofErr w:type="gramStart"/>
      <w:r w:rsidRPr="00F421B7">
        <w:rPr>
          <w:lang w:val="ru-RU"/>
        </w:rPr>
        <w:t>мотивированных</w:t>
      </w:r>
      <w:proofErr w:type="gramEnd"/>
      <w:r w:rsidRPr="00F421B7">
        <w:rPr>
          <w:lang w:val="ru-RU"/>
        </w:rPr>
        <w:t xml:space="preserve">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7ECF6B23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764E24CF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2EE70639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6FE67745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777A859A" w14:textId="77777777" w:rsidR="00F421B7" w:rsidRP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09ABB78B" w14:textId="77777777" w:rsidR="00F421B7" w:rsidRPr="00F421B7" w:rsidRDefault="00F421B7">
      <w:pPr>
        <w:autoSpaceDE w:val="0"/>
        <w:autoSpaceDN w:val="0"/>
        <w:spacing w:after="666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14:paraId="666BA82F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161F1" w14:textId="77777777" w:rsidR="00EA7706" w:rsidRDefault="00177E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72BD9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A00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B5BD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FAA7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686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D9F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A7706" w14:paraId="34C17DA6" w14:textId="77777777" w:rsidTr="00E802F4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4C8" w14:textId="77777777" w:rsidR="00EA7706" w:rsidRDefault="00EA7706"/>
        </w:tc>
        <w:tc>
          <w:tcPr>
            <w:tcW w:w="3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711A" w14:textId="77777777" w:rsidR="00EA7706" w:rsidRDefault="00EA770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5C11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9176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F358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72AE" w14:textId="77777777" w:rsidR="00EA7706" w:rsidRDefault="00EA7706"/>
        </w:tc>
        <w:tc>
          <w:tcPr>
            <w:tcW w:w="4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8534" w14:textId="77777777" w:rsidR="00EA7706" w:rsidRDefault="00EA7706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0FCF" w14:textId="77777777" w:rsidR="00EA7706" w:rsidRDefault="00EA770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2B99" w14:textId="77777777" w:rsidR="00EA7706" w:rsidRDefault="00EA7706"/>
        </w:tc>
      </w:tr>
      <w:tr w:rsidR="00EA7706" w14:paraId="1A23EDC7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E26D0" w14:textId="77777777" w:rsidR="00EA7706" w:rsidRDefault="00177E68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</w:p>
        </w:tc>
      </w:tr>
      <w:tr w:rsidR="00EA7706" w14:paraId="5DC30D6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5BAA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60D21" w14:textId="77777777" w:rsidR="00EA7706" w:rsidRPr="00901630" w:rsidRDefault="00177E68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2860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C88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1F99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076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181AD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(зрительно, на слух, установлением соответствия), числа и цифры, представлению чисел словесно и письменно;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8CBC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E43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402D56C1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3E2C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EE21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счёта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490D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4F43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B0FE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E8D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88C7B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 группах. Формулирование ответов на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1FF0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BB0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283241A7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5FCD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1659A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37FD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C2C1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4C8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9F9C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5C67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5A0B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DA1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38C4764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7E55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4547A" w14:textId="77777777" w:rsidR="00EA7706" w:rsidRPr="00901630" w:rsidRDefault="00177E68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99E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B15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054E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57E5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C2BA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3053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C430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1FE638D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9681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0BD4" w14:textId="77777777" w:rsidR="00EA7706" w:rsidRPr="00901630" w:rsidRDefault="00177E68">
            <w:pPr>
              <w:autoSpaceDE w:val="0"/>
              <w:autoSpaceDN w:val="0"/>
              <w:spacing w:before="64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EC8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B62D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BFE9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2C5F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0754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036F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9FD4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0B9959F8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FD58B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017E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0D92C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83CE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6F6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C55FA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B1AF6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5F941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7FAB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3453F0E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D2C2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2A7D6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D78E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457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AFC2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88FD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2972D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E673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DEC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B54A7BB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0DB2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4ED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двузначные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714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77F6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0342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E18AF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BADA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E2FC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B1B5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:rsidRPr="00D33CF0" w14:paraId="33C3F9B8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38395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BAC04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A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D8E0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D80E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7BF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266C1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CD109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BEE5C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2F36DA8B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FD2F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CF1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FAAC3" w14:textId="77777777" w:rsidR="00EA7706" w:rsidRDefault="00EA7706"/>
        </w:tc>
      </w:tr>
      <w:tr w:rsidR="00EA7706" w14:paraId="332C5FA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B354" w14:textId="288ACC2F" w:rsidR="00EA7706" w:rsidRDefault="003872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Величины</w:t>
            </w:r>
            <w:proofErr w:type="spellEnd"/>
          </w:p>
        </w:tc>
      </w:tr>
      <w:tr w:rsidR="00EA7706" w14:paraId="16D1C239" w14:textId="77777777">
        <w:trPr>
          <w:trHeight w:hRule="exact" w:val="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5899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6BCE0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8A84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D846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CB1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6F5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992B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F48B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3DE1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F18C42A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4C44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97FED" w14:textId="77777777" w:rsidR="00EA7706" w:rsidRPr="00901630" w:rsidRDefault="00177E68">
            <w:pPr>
              <w:autoSpaceDE w:val="0"/>
              <w:autoSpaceDN w:val="0"/>
              <w:spacing w:before="66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— уже, длиннее — короче, старше </w:t>
            </w:r>
            <w:proofErr w:type="gramStart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D75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4FD2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087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F107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70DB4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8AE2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DC77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D33CF0" w14:paraId="13D3D33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A6D1A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8636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92720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EDAE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FC4ED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2941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8D21D" w14:textId="77777777" w:rsidR="00EA7706" w:rsidRPr="00901630" w:rsidRDefault="00177E6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1513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58B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6005D4A7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B34A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E48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C0FC4" w14:textId="77777777" w:rsidR="00EA7706" w:rsidRDefault="00EA7706"/>
        </w:tc>
      </w:tr>
      <w:tr w:rsidR="00EA7706" w14:paraId="7698D11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BEDA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</w:t>
            </w:r>
            <w:proofErr w:type="spellEnd"/>
          </w:p>
        </w:tc>
      </w:tr>
      <w:tr w:rsidR="00EA7706" w14:paraId="210EC98E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679A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27AF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3ADB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C45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FDC1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A29E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75A51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proofErr w:type="gramEnd"/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9A8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459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9141D60" w14:textId="77777777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FFC3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B80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результатов действий сложения, вычитания.</w:t>
            </w:r>
          </w:p>
          <w:p w14:paraId="7F05C1DF" w14:textId="77777777" w:rsidR="00EA7706" w:rsidRPr="00901630" w:rsidRDefault="00177E68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B7B1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E6E4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9B83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093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96B07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74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AA9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78A3E5B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7C06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CB855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886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8B1B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6E8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8F2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8E3B9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032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6CBEE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0F00B2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6FB2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EF08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слагаемое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F06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495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7F95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5F0C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2B82A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014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2D1F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8163625" w14:textId="77777777">
        <w:trPr>
          <w:trHeight w:hRule="exact" w:val="167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A9D6E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3.5.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66D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1D79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7EC0E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7C434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E70A" w14:textId="77777777" w:rsidR="00EA7706" w:rsidRDefault="00EA7706"/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2570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287A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A19A2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3306383A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5676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D374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нуля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F977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2417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6438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96E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26979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510E9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69F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B981DFB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7D49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E606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C31F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6D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3CC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7DD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5FED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 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C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D0B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D33CF0" w14:paraId="09C07055" w14:textId="77777777">
        <w:trPr>
          <w:trHeight w:hRule="exact" w:val="14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303EC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A3120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B81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364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7CC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F9B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7F0DE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027E6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785AF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4EF2B2E9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2139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76A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5D1EA" w14:textId="77777777" w:rsidR="00EA7706" w:rsidRDefault="00EA7706"/>
        </w:tc>
      </w:tr>
      <w:tr w:rsidR="00EA7706" w14:paraId="099AC77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66844" w14:textId="77777777" w:rsidR="00EA7706" w:rsidRDefault="00177E68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задачи</w:t>
            </w:r>
            <w:proofErr w:type="spellEnd"/>
          </w:p>
        </w:tc>
      </w:tr>
      <w:tr w:rsidR="00EA7706" w14:paraId="5081B6DA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28350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4433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2924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39C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A458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A70F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5F4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«сколь-ко осталось»).</w:t>
            </w:r>
            <w:proofErr w:type="gramEnd"/>
          </w:p>
          <w:p w14:paraId="0BAF7BA3" w14:textId="77777777" w:rsidR="00EA7706" w:rsidRPr="00901630" w:rsidRDefault="00177E68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текста и текстовой задачи, представленного в текстовой задаче;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6DE1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27224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F7D581F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0B911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87BEC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CF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E8E6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758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CF21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CEDF8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  <w:proofErr w:type="gramEnd"/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219C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413E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D31867E" w14:textId="77777777">
        <w:trPr>
          <w:trHeight w:hRule="exact" w:val="15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5BC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EC153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B484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064F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E64A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8E78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67304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2A1745E8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1ACD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1CDD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</w:tbl>
    <w:p w14:paraId="39FC0183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:rsidRPr="00D33CF0" w14:paraId="7A242D5F" w14:textId="77777777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2CDA4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D842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020F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E488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21D5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D785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D74E5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«сколь-ко осталось»).</w:t>
            </w:r>
            <w:proofErr w:type="gramEnd"/>
          </w:p>
          <w:p w14:paraId="273A5B3F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текста и текстовой задачи, представленного в текстовой задаче;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текста задачи и её модели;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04CB4280" w14:textId="77777777" w:rsidR="00EA7706" w:rsidRPr="00901630" w:rsidRDefault="00177E68">
            <w:pPr>
              <w:autoSpaceDE w:val="0"/>
              <w:autoSpaceDN w:val="0"/>
              <w:spacing w:before="18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2EE56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E17CF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3FF032A7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D9929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994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1B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9F3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B2D4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4D07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F21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1906C10A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84C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DBAB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F1F929C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4116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C62F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ED508" w14:textId="77777777" w:rsidR="00EA7706" w:rsidRDefault="00EA7706"/>
        </w:tc>
      </w:tr>
      <w:tr w:rsidR="00EA7706" w:rsidRPr="00D33CF0" w14:paraId="455C3D0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4A6E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EA7706" w14:paraId="7055118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B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2AA2E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между</w:t>
            </w:r>
            <w:proofErr w:type="gramEnd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Start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установление</w:t>
            </w:r>
            <w:proofErr w:type="gramEnd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768E0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F1BC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8DF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4E64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32436" w14:textId="77777777" w:rsidR="00EA7706" w:rsidRDefault="00177E68">
            <w:pPr>
              <w:autoSpaceDE w:val="0"/>
              <w:autoSpaceDN w:val="0"/>
              <w:spacing w:before="76" w:after="0" w:line="250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прокладывание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0F89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C16B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C5B29A6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ED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E02B3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A442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403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9B3C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3A00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0181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«Угадай фигуру по описанию», «Расположи фигуры в заданном порядке», «Найди модели фигур в классе» и 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280936D9" w14:textId="77777777" w:rsidR="00EA7706" w:rsidRDefault="00177E68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9EC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F6038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417B2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98EF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E3C0C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2798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D938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1673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10278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8180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BF0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A2E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D33CF0" w14:paraId="795672AF" w14:textId="77777777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768F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A103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отрезка, квадрата, треугольника с помощью линейки; измерение длины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CAD4C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39F7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98E26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F245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03F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EAC7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C13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444A3BA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49D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9DB81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6BD4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734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E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5AEE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8E70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C3335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54DE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19E200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E8FF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6CA7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прямоугольника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квадрата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треугольника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1B39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252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AE65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30DC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4E018" w14:textId="77777777" w:rsidR="00EA7706" w:rsidRDefault="00177E68">
            <w:pPr>
              <w:autoSpaceDE w:val="0"/>
              <w:autoSpaceDN w:val="0"/>
              <w:spacing w:before="78" w:after="0" w:line="252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узоры и орнаменты.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узора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клеткам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5A6CD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CD52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0830281B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01A0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44E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38FCB" w14:textId="77777777" w:rsidR="00EA7706" w:rsidRDefault="00EA7706"/>
        </w:tc>
      </w:tr>
      <w:tr w:rsidR="00EA7706" w14:paraId="3EDEB8B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F40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</w:t>
            </w:r>
            <w:proofErr w:type="spellEnd"/>
          </w:p>
        </w:tc>
      </w:tr>
      <w:tr w:rsidR="00EA7706" w14:paraId="3808860C" w14:textId="77777777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099E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DC5F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14:paraId="2FA10075" w14:textId="77777777" w:rsidR="00EA7706" w:rsidRPr="00901630" w:rsidRDefault="00177E68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(количество, форма, размер); выбор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предметов по образцу (по  заданным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587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D2CB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22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98C8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1F3D6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наблюдаемых фактов, закономерностей;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42C4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3DAAA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464AA9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B4F7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4E258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40C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EFBD2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F912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0C4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D164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положение одного предмета относительно другого. 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94A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50A9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9012B78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1F578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CB6B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2A5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10F1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D15F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05D26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726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числа, задания и пр. на странице, на листе бумаги;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3C4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40A05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5ABA85" w14:textId="77777777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89A3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6138B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8B9D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DB7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7BF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9CA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4930F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положение одного предмета относительно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другого. Моделирование отношения («больше», «меньше»,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A63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419B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2D1FEB8" w14:textId="77777777">
        <w:trPr>
          <w:trHeight w:hRule="exact" w:val="17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0EB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26C28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324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13E9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B8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DA5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2D590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7BC7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71D0C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6C0BD3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5BCDF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A3A9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24C6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A0C9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202C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070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C07F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5740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4C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968A6D5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A92F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56C9B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44BF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29AB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65E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F0F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9EB0F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B6D6C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1B34F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60CF1113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4F7A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D4C9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0C415" w14:textId="77777777" w:rsidR="00EA7706" w:rsidRDefault="00EA7706"/>
        </w:tc>
      </w:tr>
      <w:tr w:rsidR="00EA7706" w14:paraId="0FD08C4E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EEFA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BB24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2FE1" w14:textId="77777777" w:rsidR="00EA7706" w:rsidRDefault="00EA7706"/>
        </w:tc>
      </w:tr>
      <w:tr w:rsidR="00EA7706" w14:paraId="678C28A7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33D57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5048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A90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A3F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C5456" w14:textId="77777777" w:rsidR="00EA7706" w:rsidRDefault="00EA7706"/>
        </w:tc>
      </w:tr>
    </w:tbl>
    <w:p w14:paraId="07007E77" w14:textId="77777777" w:rsidR="00EA7706" w:rsidRDefault="00EA7706">
      <w:pPr>
        <w:autoSpaceDE w:val="0"/>
        <w:autoSpaceDN w:val="0"/>
        <w:spacing w:after="0" w:line="14" w:lineRule="exact"/>
      </w:pPr>
    </w:p>
    <w:p w14:paraId="39004F02" w14:textId="77777777" w:rsidR="00EA7706" w:rsidRDefault="00EA7706">
      <w:pPr>
        <w:sectPr w:rsidR="00EA770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E3C6E8" w14:textId="77777777" w:rsidR="00EA7706" w:rsidRDefault="00EA7706">
      <w:pPr>
        <w:autoSpaceDE w:val="0"/>
        <w:autoSpaceDN w:val="0"/>
        <w:spacing w:after="78" w:line="220" w:lineRule="exact"/>
      </w:pPr>
    </w:p>
    <w:p w14:paraId="4C52A18D" w14:textId="77777777" w:rsidR="00EA7706" w:rsidRDefault="00177E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3087352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C6DF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2C0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0CA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9C88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310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A7706" w14:paraId="28F33D5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D6D8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164D" w14:textId="77777777" w:rsidR="00EA7706" w:rsidRDefault="00EA770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6F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BE33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889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68D4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7910" w14:textId="77777777" w:rsidR="00EA7706" w:rsidRDefault="00EA7706"/>
        </w:tc>
      </w:tr>
      <w:tr w:rsidR="00EA7706" w14:paraId="511FBDE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52D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92A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91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312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6A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4EE9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322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5A7C2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639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93F9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63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E57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266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B0B0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5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E58AE7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18A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A5C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5A2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4C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C7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C15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A07C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D97D1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9D0E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7800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6D6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7E6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0422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5F0D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51D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C14BCC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F8D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602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38E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746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42E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7FD7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EFC7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AD4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E6AA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E9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C91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7BD4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4B7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5698120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94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0ED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F5A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089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FC8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8C3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E275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52609A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8F6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E922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№1 по теме: «Счет предметов.</w:t>
            </w:r>
          </w:p>
          <w:p w14:paraId="30B39D90" w14:textId="77777777" w:rsidR="00EA7706" w:rsidRDefault="00177E68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0597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98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718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4B6C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F43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00325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AC9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4E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65E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0DF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966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5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BD8A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5723AA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63D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1ADD7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1, 2.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6EB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B97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56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423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D9B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0E5642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1A6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811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E0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297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A1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AF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B0B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AA67FE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F28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24AB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+, –, =.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,«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вычесть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получится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809A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6D24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D39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239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9BF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46B38E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580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63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C1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61B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7C8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2021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64F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BB586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1B6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23CA4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Длиннее. Короче.</w:t>
            </w:r>
          </w:p>
          <w:p w14:paraId="0A8D1CA6" w14:textId="77777777" w:rsidR="00EA7706" w:rsidRPr="00901630" w:rsidRDefault="00177E6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C13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0CA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3A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72E5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A54FD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8604C06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A85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B56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A79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A0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8E8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C6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A07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1514C23" w14:textId="77777777" w:rsidR="00EA7706" w:rsidRDefault="00EA7706">
      <w:pPr>
        <w:autoSpaceDE w:val="0"/>
        <w:autoSpaceDN w:val="0"/>
        <w:spacing w:after="0" w:line="14" w:lineRule="exact"/>
      </w:pPr>
    </w:p>
    <w:p w14:paraId="76E298E7" w14:textId="77777777" w:rsidR="00EA7706" w:rsidRDefault="00EA7706">
      <w:pPr>
        <w:sectPr w:rsidR="00EA7706">
          <w:pgSz w:w="11900" w:h="16840"/>
          <w:pgMar w:top="298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10CCFA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A3DCFD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48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6F77F" w14:textId="77777777" w:rsidR="00EA7706" w:rsidRDefault="00177E6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от 1 до 5: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получение, сравнение,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запись, соотнесение числа и цифры.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3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5AE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438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28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E534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7EDF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C41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914F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6C7E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010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9F7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375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5F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AF3B05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AD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FDD56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Линия: кривая, прямая. Отрезок.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1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B86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E72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B1D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D43EC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B474DB2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1D4C0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B91FB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 линия. Звено ломаной, вершины.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C27E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445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CC5E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EA43" w14:textId="77777777" w:rsidR="00EA7706" w:rsidRDefault="00EA770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7E0C9" w14:textId="77777777" w:rsidR="00EA7706" w:rsidRDefault="00177E68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2196D0A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74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C1B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729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704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DD79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59E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995DB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23EF035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00F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9EA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  <w:proofErr w:type="gram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C5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E2C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AFD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CA70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003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473C39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0360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4F2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F31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941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076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066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F4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DA22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427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37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B73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5A74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E34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05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315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6947A7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1E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1196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6, 7.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929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87C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D10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48C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F61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44A28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A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C982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677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8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7C5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F6D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D7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0D90BF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C07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E5BBE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8, 9.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26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147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0AE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04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EE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72F7F51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6CD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BF8A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8CA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7C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C4C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6928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0761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EF181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3FE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77B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A04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B9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A3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5769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36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0564BB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B65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05685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432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B1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8A9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87C7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B87D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8F179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4AA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1227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10.</w:t>
            </w:r>
          </w:p>
          <w:p w14:paraId="41A92634" w14:textId="77777777" w:rsidR="00EA7706" w:rsidRPr="00901630" w:rsidRDefault="00177E6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проектом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«Числа в загадках,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пословицах и поговорках».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B70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5C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3CC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E49F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7E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12EF2B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806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D4459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Сантиметр. Измерение отрезков в сантиметрах.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3FD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12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62A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614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6CA61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45090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7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D16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E45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9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CC6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5D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A32A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4D9EB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92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D86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287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88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D24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9C3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834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86E2BA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E9E8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AF4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447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303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C0F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0080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0B00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136F10E5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6C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8F16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научились».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182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204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33B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17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A8B4D" w14:textId="77777777" w:rsidR="00EA7706" w:rsidRPr="00901630" w:rsidRDefault="00177E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DC250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7E7D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654B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2 по теме: «Нумерация чисел от 1 до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BAA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B2E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119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E47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1F299F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7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29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+1, – 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+, –, =.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527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2D0A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BAA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7999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B88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878759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2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DB76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– 1 –1, +1+1.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16B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02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3DD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1A16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A87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71D72E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5C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4E6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+2, –2.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0C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A0B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D3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593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CC3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2EFD32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D50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07B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AA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8DB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949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77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F1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9F70D7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3EC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66D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273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6C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A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6F4C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8FA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19A488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C06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CF4D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по одному рисунку.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2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CB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E5A1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3219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58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2478B5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D22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9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+2, –2.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EA6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57E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70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79C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26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6EEE1D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8A7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D648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81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FAC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17D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2B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C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857BE6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B91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C9C7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AB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CD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B8C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C67C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61B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1EBEBB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32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DD39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A58B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B16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F0C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B44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91B5F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7611FE9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ED4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63B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BA79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9458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D9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5B2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2E6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3A7EA8E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7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DF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D5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819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9B3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AAB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8AA6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1F0C64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96E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93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49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A6E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1DC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471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4E0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6C2C9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59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5BD2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+3, –3.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720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F9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AC1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8D81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7D5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741BF5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6CB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7833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111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94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FB2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7AD1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8DF7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B17D40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5F75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DDDA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39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0D5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4A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EE7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DE6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670FA3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E37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5E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18F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6A0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2F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128A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1C2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AC0D4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4A2E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688A6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Закрепление. Сложение и соответствующие случаи состава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1C2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5C1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B95A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BE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C46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D9A516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141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5C5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5F61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DEA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DD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088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056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85D78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221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D2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1A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368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35A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F61E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ACD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5DDF4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96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DE15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9EB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C1F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DC2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8D44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535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6B00F94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B3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EA34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C90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EC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6039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548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0704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7E861CB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852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F3DE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636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45A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F96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D280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649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4C290F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947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3F503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B4B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8F8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BDD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8EB9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22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24DBA9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0005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8D9D4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9488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F4F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31E0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381A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BE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71784C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B43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B763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340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7C9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3B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763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2A60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5D86B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CAB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8F06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B72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B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8F5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301F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234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930D15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5C0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B58B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3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от 1 до10»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682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E5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947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CC73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6D9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F3E4A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B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4B54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B12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0A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C5A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6B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78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B564A3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7F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0E0ED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19F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C5B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1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CF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A94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FBE278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BB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69C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уменьшение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613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6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5DA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C537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9E1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08C49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04B3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C5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 - 4.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C49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F28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7D2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1BA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F26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6C394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1DD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3290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разностное сравнение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93C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B36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707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A023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2CC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36B48D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0D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782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CBE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D64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98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A2B6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F4D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592BA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10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7120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+_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C42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3C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C51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635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8F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AE77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CA2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D38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CE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877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501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5D5D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A7B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32AB0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9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976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440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7AA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F83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5BBD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830D4D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875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B104A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C94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5D6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90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8F0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B16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E6984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23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BDF0D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таблицы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8B9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3BE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5B4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78F0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668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C6150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20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41A71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72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98E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E4B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CD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9F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DE097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CA1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5D290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B9E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7AE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A4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F86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ED0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F2773B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4C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DAB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1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74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495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369F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4B4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3EBF8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F85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048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2AC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E5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2F5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3C3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EED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F853A6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9F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94C1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7F9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D53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5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4FEC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E7F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66BC857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F6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9135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59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EF1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0D2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700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CCA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76FE2B6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96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3E91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16C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A15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5F2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14B3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0134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A5D990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DB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2E73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CF0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92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839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0672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4A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79A84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477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37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2E79CF1" w14:textId="77777777" w:rsidR="00EA7706" w:rsidRDefault="00177E6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Вычитаемое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C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5B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B83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2AC2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3B6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64B77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872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C3E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6, 7».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FDC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C4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0C0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4F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7E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D985AB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EC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51BF8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8, 9».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EB2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753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73C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7B1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D35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057E2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DD5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5F4E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197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ADD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F6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8700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DCB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3C3A9B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4C8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DA548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10».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A848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A68C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1CC2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16F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176B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6D128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83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6E6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7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29B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3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37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51FA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ECB2B9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CA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CE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CE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52C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46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A9C9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6A8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59F338" w14:textId="77777777" w:rsidTr="00F421B7">
        <w:trPr>
          <w:trHeight w:hRule="exact" w:val="12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33E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58D7B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1AB5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6B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ADB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4AE4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DB7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C2CFC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4A7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D2A4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4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в пределах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D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8BA5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2A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609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EA09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F1EA2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A4E8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44CD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чисел от 10 до 20.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5AB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9D8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5C59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8D0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41E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6DE1E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0F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FAD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чисел из одного десятка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6AE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221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5A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3BB1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E4F8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939A568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F6DE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DF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169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4593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A9C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DA2E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FB54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50591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470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F7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85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C31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E71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DCA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D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5F9217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101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9717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 сложения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вычитания, основанные на знании нумерации.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A33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44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724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601D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199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512BD2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656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6FA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54E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24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796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102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14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D638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24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45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F60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74A7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0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EB5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C5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9FBED8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DF0C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A05B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5 по теме: «Нумерация чисел от 1 до 20»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908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AAA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B7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F2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EBA4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77951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ECB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670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D9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3BD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D6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116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4F1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1AC094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05F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1871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Повторение. Подготовка к введению задач в два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3D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B5C9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BCC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75A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D4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8C92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CEB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6AC8E" w14:textId="77777777" w:rsidR="00EA7706" w:rsidRPr="00901630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Ознакомление с задачей в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 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6BE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716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58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2815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BB27C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D7D0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18AEC" w14:textId="77777777" w:rsidR="00EA7706" w:rsidRPr="00901630" w:rsidRDefault="00177E68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Решение задач в два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47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DAD7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5E4D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9B25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BE5C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CFC47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32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041D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Общий прием сложения однозначных чисел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9E6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44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654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5CE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BC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74DA7A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1E77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8D9C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+2, +3.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882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26B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65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988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E2D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D690DB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6163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E7C85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BB3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46C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1B9D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3582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AA5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E84D4B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0BCF6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E174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037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ED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E13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D070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4BB5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FE7F3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1934C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CB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52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2E4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C63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89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300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E868B0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40114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A4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340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C6A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DC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F2BE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55F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AEC725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6F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906A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*+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8, *+ 9.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1B9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5B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8E6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E93D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B79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58668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AFDF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097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067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13B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36C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CC2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05A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A0BB3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205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47CBB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1D1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B0A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3F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3F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53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758A5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C308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DD627" w14:textId="77777777" w:rsidR="00EA7706" w:rsidRPr="00901630" w:rsidRDefault="00177E68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D515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723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1CB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B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BE2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2004C7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870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5F8EE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Общие приемы вычитания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82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34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BD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EAB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07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B0E071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2A6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F652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11–*.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3E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BA63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51F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8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50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03134E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400E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2C907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12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CC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15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FF3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A91C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7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ED0160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65C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921D2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13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3F8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991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201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651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F32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D90EE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97257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45A1C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14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1AA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C6C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AC1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AB2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803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FF5888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E0C0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FA33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15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60E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555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E12B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15B3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5FB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7D52BDA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4352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71DC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16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D95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B9E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0E9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D352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D96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72D50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63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1142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17 –*, 18 –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CE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C6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D4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5F43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7CA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45027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69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2A249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8B7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4D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9E4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E668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FE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3D99631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E7D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906C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6F1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47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00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8CBA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A039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FB059AC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C61D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7808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Проверочная работа № 6 по теме: «Табличное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0CAC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1436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4EA2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3C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B5748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9E01AD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CE045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4872B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576" w:hanging="576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Проект «Математика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нас. Форма, размер, цвет.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Узоры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236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BD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095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96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281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6E3814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8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F49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D00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BBF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B1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973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669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A295C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338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0580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1B1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3B4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DA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AA7A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E3B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A72305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8207F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38CFE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диагностическая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4B2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FFA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A23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8AD0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34C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B6E5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648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C66EE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5A5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5C4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FE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DB3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6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D33CF0" w14:paraId="4CD98C2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09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690BB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B22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F27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9C9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175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8AE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6A7C654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276EE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95C3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повторение «Что узнали, чему научились в 1 классе».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420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113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EE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665A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756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71BF4C7" w14:textId="77777777">
        <w:trPr>
          <w:trHeight w:hRule="exact" w:val="810"/>
        </w:trPr>
        <w:tc>
          <w:tcPr>
            <w:tcW w:w="35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9F3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2D93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459C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489E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14:paraId="068A7287" w14:textId="77777777" w:rsidR="00EA7706" w:rsidRDefault="00EA7706">
      <w:pPr>
        <w:autoSpaceDE w:val="0"/>
        <w:autoSpaceDN w:val="0"/>
        <w:spacing w:after="0" w:line="14" w:lineRule="exact"/>
      </w:pPr>
    </w:p>
    <w:p w14:paraId="413A2D20" w14:textId="77777777" w:rsidR="00EA7706" w:rsidRDefault="00EA7706">
      <w:pPr>
        <w:autoSpaceDE w:val="0"/>
        <w:autoSpaceDN w:val="0"/>
        <w:spacing w:after="78" w:line="220" w:lineRule="exact"/>
      </w:pPr>
    </w:p>
    <w:p w14:paraId="6FE1FD1D" w14:textId="77777777" w:rsidR="00EA7706" w:rsidRPr="00E802F4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4BB82F3B" w14:textId="77777777" w:rsidR="00EA7706" w:rsidRPr="00E802F4" w:rsidRDefault="00177E68">
      <w:pPr>
        <w:autoSpaceDE w:val="0"/>
        <w:autoSpaceDN w:val="0"/>
        <w:spacing w:before="346"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3AF0BC38" w14:textId="77777777" w:rsidR="00F421B7" w:rsidRDefault="00177E68" w:rsidP="00F421B7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1 класс /Моро М.И., Волкова С.И., Степанова С.В., Акционерное общество</w:t>
      </w:r>
      <w:r w:rsidR="00F421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901630">
        <w:rPr>
          <w:lang w:val="ru-RU"/>
        </w:rPr>
        <w:br/>
      </w:r>
    </w:p>
    <w:p w14:paraId="291B8847" w14:textId="40719340" w:rsidR="00EA7706" w:rsidRDefault="00177E68" w:rsidP="00F421B7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A89BE65" w14:textId="77777777" w:rsidR="00F421B7" w:rsidRPr="00020BB5" w:rsidRDefault="00F421B7" w:rsidP="00F421B7">
      <w:pPr>
        <w:autoSpaceDE w:val="0"/>
        <w:autoSpaceDN w:val="0"/>
        <w:spacing w:before="166" w:after="0" w:line="286" w:lineRule="auto"/>
        <w:rPr>
          <w:lang w:val="ru-RU"/>
        </w:rPr>
      </w:pP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collektion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3.«Федеральный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katalog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5. Библиотека материалов для </w:t>
      </w:r>
      <w:proofErr w:type="gramStart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начальной</w:t>
      </w:r>
      <w:proofErr w:type="gram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6159EC0D" w14:textId="77777777" w:rsidR="00F421B7" w:rsidRDefault="00F421B7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047CA5C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ЦИФРОВЫЕ ОБРАЗОВАТЕЛЬНЫЕ РЕСУРСЫ И РЕСУРСЫ СЕТИ ИНТЕРНЕТ</w:t>
      </w:r>
    </w:p>
    <w:p w14:paraId="7D2AF898" w14:textId="77777777" w:rsidR="00EA7706" w:rsidRPr="00901630" w:rsidRDefault="00177E68">
      <w:pPr>
        <w:autoSpaceDE w:val="0"/>
        <w:autoSpaceDN w:val="0"/>
        <w:spacing w:before="168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4EFF3E08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0FB9B97" w14:textId="6E4239FF" w:rsidR="00EA7706" w:rsidRPr="00901630" w:rsidRDefault="00177E68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01630">
        <w:rPr>
          <w:lang w:val="ru-RU"/>
        </w:rPr>
        <w:br/>
      </w:r>
      <w:r w:rsidR="00F421B7">
        <w:rPr>
          <w:rFonts w:ascii="Times New Roman" w:eastAsia="Times New Roman" w:hAnsi="Times New Roman"/>
          <w:color w:val="000000"/>
          <w:sz w:val="24"/>
          <w:lang w:val="ru-RU"/>
        </w:rPr>
        <w:t>Компьютер,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классная доска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14:paraId="3F8CABCC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A796F1" w14:textId="77777777" w:rsidR="00F00C78" w:rsidRPr="00901630" w:rsidRDefault="00F00C78">
      <w:pPr>
        <w:rPr>
          <w:lang w:val="ru-RU"/>
        </w:rPr>
      </w:pPr>
    </w:p>
    <w:sectPr w:rsidR="00F00C78" w:rsidRPr="0090163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65743" w14:textId="77777777" w:rsidR="00B46BCE" w:rsidRDefault="00B46BCE">
      <w:pPr>
        <w:spacing w:after="0" w:line="240" w:lineRule="auto"/>
      </w:pPr>
      <w:r>
        <w:separator/>
      </w:r>
    </w:p>
  </w:endnote>
  <w:endnote w:type="continuationSeparator" w:id="0">
    <w:p w14:paraId="11F9FC9E" w14:textId="77777777" w:rsidR="00B46BCE" w:rsidRDefault="00B46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66EE0" w14:textId="77777777" w:rsidR="005924BD" w:rsidRDefault="00177E68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17B44" w14:textId="0C2DB985" w:rsidR="005924BD" w:rsidRDefault="00D33CF0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38A97" w14:textId="3EBEC395" w:rsidR="005924BD" w:rsidRDefault="00D33CF0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EBFC1" w14:textId="77777777" w:rsidR="00B46BCE" w:rsidRDefault="00B46BCE">
      <w:pPr>
        <w:spacing w:after="0" w:line="240" w:lineRule="auto"/>
      </w:pPr>
      <w:r>
        <w:separator/>
      </w:r>
    </w:p>
  </w:footnote>
  <w:footnote w:type="continuationSeparator" w:id="0">
    <w:p w14:paraId="03251E0C" w14:textId="77777777" w:rsidR="00B46BCE" w:rsidRDefault="00B46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7EC18" w14:textId="77777777" w:rsidR="005924BD" w:rsidRDefault="00D33CF0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10765" w14:textId="394FEC33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="00D33CF0" w:rsidRPr="00D33CF0">
      <w:rPr>
        <w:noProof/>
        <w:sz w:val="24"/>
      </w:rPr>
      <w:t>8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292B5" w14:textId="77777777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553D7D"/>
    <w:multiLevelType w:val="hybridMultilevel"/>
    <w:tmpl w:val="459CFDD6"/>
    <w:lvl w:ilvl="0" w:tplc="86DADB2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C0FDE2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42A4D4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B49496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ECE27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AE8546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A4F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DC3D0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8ADF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49D240A4"/>
    <w:multiLevelType w:val="hybridMultilevel"/>
    <w:tmpl w:val="1CB015D4"/>
    <w:lvl w:ilvl="0" w:tplc="E898AC52">
      <w:start w:val="4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223AB8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808C20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6494B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1AFF54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20172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8C41A8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9A99F4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70E05A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4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76B44"/>
    <w:rsid w:val="00177E68"/>
    <w:rsid w:val="0029639D"/>
    <w:rsid w:val="00326F90"/>
    <w:rsid w:val="00387232"/>
    <w:rsid w:val="008A52B1"/>
    <w:rsid w:val="00901630"/>
    <w:rsid w:val="00AA1D8D"/>
    <w:rsid w:val="00B46BCE"/>
    <w:rsid w:val="00B47730"/>
    <w:rsid w:val="00CB0664"/>
    <w:rsid w:val="00D33CF0"/>
    <w:rsid w:val="00E47F97"/>
    <w:rsid w:val="00E802F4"/>
    <w:rsid w:val="00EA7706"/>
    <w:rsid w:val="00F00C78"/>
    <w:rsid w:val="00F421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53B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408C4C-E3A4-4B90-A70B-248B7D1C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6307</Words>
  <Characters>35952</Characters>
  <Application>Microsoft Office Word</Application>
  <DocSecurity>0</DocSecurity>
  <Lines>299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Настя</cp:lastModifiedBy>
  <cp:revision>8</cp:revision>
  <dcterms:created xsi:type="dcterms:W3CDTF">2013-12-23T23:15:00Z</dcterms:created>
  <dcterms:modified xsi:type="dcterms:W3CDTF">2022-09-08T15:03:00Z</dcterms:modified>
  <cp:category/>
</cp:coreProperties>
</file>