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BCFDF" w14:textId="77777777" w:rsidR="00EF1DF6" w:rsidRDefault="00EF1DF6">
      <w:pPr>
        <w:autoSpaceDE w:val="0"/>
        <w:autoSpaceDN w:val="0"/>
        <w:spacing w:after="78" w:line="220" w:lineRule="exact"/>
      </w:pPr>
    </w:p>
    <w:p w14:paraId="129259BC" w14:textId="77777777" w:rsidR="00EF1DF6" w:rsidRPr="0067724F" w:rsidRDefault="00810ABF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13892BDC" w14:textId="77777777" w:rsidR="00EF1DF6" w:rsidRPr="0067724F" w:rsidRDefault="00810ABF">
      <w:pPr>
        <w:autoSpaceDE w:val="0"/>
        <w:autoSpaceDN w:val="0"/>
        <w:spacing w:before="670" w:after="0" w:line="230" w:lineRule="auto"/>
        <w:ind w:left="217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106450FF" w14:textId="77777777" w:rsidR="00EF1DF6" w:rsidRPr="0067724F" w:rsidRDefault="00810ABF">
      <w:pPr>
        <w:autoSpaceDE w:val="0"/>
        <w:autoSpaceDN w:val="0"/>
        <w:spacing w:before="670" w:after="0" w:line="230" w:lineRule="auto"/>
        <w:ind w:right="4042"/>
        <w:jc w:val="right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Кировская область</w:t>
      </w:r>
    </w:p>
    <w:p w14:paraId="27CEAB57" w14:textId="46061797" w:rsidR="00EF1DF6" w:rsidRPr="0067724F" w:rsidRDefault="0049050E" w:rsidP="0049050E">
      <w:pPr>
        <w:autoSpaceDE w:val="0"/>
        <w:autoSpaceDN w:val="0"/>
        <w:spacing w:before="670" w:after="1436" w:line="230" w:lineRule="auto"/>
        <w:ind w:right="3362"/>
        <w:jc w:val="right"/>
        <w:rPr>
          <w:lang w:val="ru-RU"/>
        </w:rPr>
        <w:sectPr w:rsidR="00EF1DF6" w:rsidRPr="0067724F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КОГОБУ СШ пгт Подосиновец</w:t>
      </w:r>
    </w:p>
    <w:p w14:paraId="3330FE51" w14:textId="7C469C3C" w:rsidR="00EF1DF6" w:rsidRPr="0067724F" w:rsidRDefault="00EF1DF6" w:rsidP="0049050E">
      <w:pPr>
        <w:autoSpaceDE w:val="0"/>
        <w:autoSpaceDN w:val="0"/>
        <w:spacing w:after="0" w:line="286" w:lineRule="auto"/>
        <w:ind w:right="144"/>
        <w:rPr>
          <w:lang w:val="ru-RU"/>
        </w:rPr>
      </w:pPr>
    </w:p>
    <w:p w14:paraId="79992717" w14:textId="77777777" w:rsidR="00EF1DF6" w:rsidRPr="0067724F" w:rsidRDefault="00810ABF">
      <w:pPr>
        <w:tabs>
          <w:tab w:val="left" w:pos="3536"/>
          <w:tab w:val="left" w:pos="3626"/>
          <w:tab w:val="left" w:pos="3842"/>
        </w:tabs>
        <w:autoSpaceDE w:val="0"/>
        <w:autoSpaceDN w:val="0"/>
        <w:spacing w:before="1242" w:after="0" w:line="298" w:lineRule="auto"/>
        <w:ind w:left="3074" w:right="144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bookmarkStart w:id="0" w:name="_GoBack"/>
      <w:bookmarkEnd w:id="0"/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2430538)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14:paraId="037D8A01" w14:textId="77777777" w:rsidR="00EF1DF6" w:rsidRPr="0067724F" w:rsidRDefault="00EF1DF6">
      <w:pPr>
        <w:rPr>
          <w:lang w:val="ru-RU"/>
        </w:rPr>
        <w:sectPr w:rsidR="00EF1DF6" w:rsidRPr="0067724F">
          <w:type w:val="continuous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3BB49F6E" w14:textId="28CACBB8" w:rsidR="00EF1DF6" w:rsidRPr="0067724F" w:rsidRDefault="00EF1DF6" w:rsidP="0049050E">
      <w:pPr>
        <w:autoSpaceDE w:val="0"/>
        <w:autoSpaceDN w:val="0"/>
        <w:spacing w:after="0" w:line="266" w:lineRule="auto"/>
        <w:ind w:right="144"/>
        <w:rPr>
          <w:lang w:val="ru-RU"/>
        </w:rPr>
      </w:pPr>
    </w:p>
    <w:p w14:paraId="1B551642" w14:textId="77777777" w:rsidR="00EF1DF6" w:rsidRPr="0067724F" w:rsidRDefault="00EF1DF6">
      <w:pPr>
        <w:rPr>
          <w:lang w:val="ru-RU"/>
        </w:rPr>
        <w:sectPr w:rsidR="00EF1DF6" w:rsidRPr="0067724F">
          <w:type w:val="nextColumn"/>
          <w:pgSz w:w="11900" w:h="16840"/>
          <w:pgMar w:top="298" w:right="880" w:bottom="1440" w:left="1440" w:header="720" w:footer="720" w:gutter="0"/>
          <w:cols w:num="2" w:space="720" w:equalWidth="0">
            <w:col w:w="6188" w:space="0"/>
            <w:col w:w="3392" w:space="0"/>
          </w:cols>
          <w:docGrid w:linePitch="360"/>
        </w:sectPr>
      </w:pPr>
    </w:p>
    <w:p w14:paraId="2A439D8C" w14:textId="77777777" w:rsidR="00EF1DF6" w:rsidRPr="0067724F" w:rsidRDefault="00810ABF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14:paraId="7EFFC6D7" w14:textId="77777777" w:rsidR="00EF1DF6" w:rsidRPr="0067724F" w:rsidRDefault="00810ABF">
      <w:pPr>
        <w:autoSpaceDE w:val="0"/>
        <w:autoSpaceDN w:val="0"/>
        <w:spacing w:before="2112" w:after="0" w:line="262" w:lineRule="auto"/>
        <w:ind w:left="6740" w:hanging="146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Мохина Татьяна Федоровна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57C3525" w14:textId="35390B4E" w:rsidR="000943CF" w:rsidRDefault="000943CF">
      <w:pPr>
        <w:rPr>
          <w:lang w:val="ru-RU"/>
        </w:rPr>
      </w:pPr>
    </w:p>
    <w:p w14:paraId="68A7EA9F" w14:textId="77777777" w:rsidR="000943CF" w:rsidRPr="000943CF" w:rsidRDefault="000943CF" w:rsidP="000943CF">
      <w:pPr>
        <w:rPr>
          <w:lang w:val="ru-RU"/>
        </w:rPr>
      </w:pPr>
    </w:p>
    <w:p w14:paraId="242D6811" w14:textId="77777777" w:rsidR="000943CF" w:rsidRPr="000943CF" w:rsidRDefault="000943CF" w:rsidP="000943CF">
      <w:pPr>
        <w:rPr>
          <w:lang w:val="ru-RU"/>
        </w:rPr>
      </w:pPr>
    </w:p>
    <w:p w14:paraId="68739277" w14:textId="1517A9C0" w:rsidR="000943CF" w:rsidRDefault="000943CF" w:rsidP="000943CF">
      <w:pPr>
        <w:jc w:val="center"/>
        <w:rPr>
          <w:lang w:val="ru-RU"/>
        </w:rPr>
      </w:pPr>
      <w:r>
        <w:rPr>
          <w:lang w:val="ru-RU"/>
        </w:rPr>
        <w:t>Подосиновец 2022</w:t>
      </w:r>
    </w:p>
    <w:p w14:paraId="72211299" w14:textId="77777777" w:rsidR="00EF1DF6" w:rsidRPr="000943CF" w:rsidRDefault="00EF1DF6" w:rsidP="000943CF">
      <w:pPr>
        <w:rPr>
          <w:lang w:val="ru-RU"/>
        </w:rPr>
        <w:sectPr w:rsidR="00EF1DF6" w:rsidRPr="000943CF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14:paraId="074FD16B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C21A53A" w14:textId="77777777" w:rsidR="00EF1DF6" w:rsidRPr="0067724F" w:rsidRDefault="00810ABF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1CC741E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14:paraId="2B8F78C5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14:paraId="3A18D730" w14:textId="77777777" w:rsidR="00EF1DF6" w:rsidRPr="0067724F" w:rsidRDefault="00810ABF">
      <w:pPr>
        <w:autoSpaceDE w:val="0"/>
        <w:autoSpaceDN w:val="0"/>
        <w:spacing w:before="72" w:after="0"/>
        <w:ind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14:paraId="66041A10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14:paraId="4668B88B" w14:textId="77777777" w:rsidR="00EF1DF6" w:rsidRPr="0067724F" w:rsidRDefault="00810AB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A7C9971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14:paraId="591761EF" w14:textId="77777777" w:rsidR="00EF1DF6" w:rsidRPr="0067724F" w:rsidRDefault="00810ABF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14:paraId="7114FE84" w14:textId="77777777" w:rsidR="00EF1DF6" w:rsidRPr="0067724F" w:rsidRDefault="00810ABF">
      <w:pPr>
        <w:autoSpaceDE w:val="0"/>
        <w:autoSpaceDN w:val="0"/>
        <w:spacing w:before="70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14:paraId="4D74EEFC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A011C15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14:paraId="379EFFA3" w14:textId="77777777" w:rsidR="00EF1DF6" w:rsidRPr="0067724F" w:rsidRDefault="00810ABF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14:paraId="69C1D7EB" w14:textId="77777777" w:rsidR="00EF1DF6" w:rsidRPr="0067724F" w:rsidRDefault="00810AB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C854C0E" w14:textId="77777777" w:rsidR="00EF1DF6" w:rsidRPr="0067724F" w:rsidRDefault="00810AB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0C38E54" w14:textId="77777777" w:rsidR="00EF1DF6" w:rsidRPr="0067724F" w:rsidRDefault="00810AB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приводить примеры лиственных и хвойных растений, сравнивать их, устанавливать различия во внешнем виде.</w:t>
      </w:r>
    </w:p>
    <w:p w14:paraId="5937ECCE" w14:textId="77777777" w:rsidR="00EF1DF6" w:rsidRPr="0067724F" w:rsidRDefault="00810AB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75969E3B" w14:textId="0FD930B3" w:rsidR="00EF1DF6" w:rsidRPr="0067724F" w:rsidRDefault="00810ABF" w:rsidP="00165DF5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14:paraId="2E413B2A" w14:textId="77777777" w:rsidR="00EF1DF6" w:rsidRPr="0067724F" w:rsidRDefault="00810ABF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14:paraId="17878C4F" w14:textId="77777777" w:rsidR="00EF1DF6" w:rsidRPr="0067724F" w:rsidRDefault="00810ABF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14:paraId="461E6234" w14:textId="77777777" w:rsidR="00EF1DF6" w:rsidRPr="0067724F" w:rsidRDefault="00810ABF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6AA44E0" w14:textId="77777777" w:rsidR="00EF1DF6" w:rsidRPr="0067724F" w:rsidRDefault="00810ABF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211301" w14:textId="77777777" w:rsidR="00EF1DF6" w:rsidRPr="0067724F" w:rsidRDefault="00810AB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14:paraId="18E2C7BC" w14:textId="77777777" w:rsidR="00EF1DF6" w:rsidRPr="0067724F" w:rsidRDefault="00810ABF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14:paraId="4F153DE1" w14:textId="77777777" w:rsidR="00EF1DF6" w:rsidRPr="0067724F" w:rsidRDefault="00810AB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14:paraId="7CF3BE9F" w14:textId="77777777" w:rsidR="00EF1DF6" w:rsidRPr="0067724F" w:rsidRDefault="00810ABF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14:paraId="2DE4CA75" w14:textId="77777777" w:rsidR="00EF1DF6" w:rsidRPr="0067724F" w:rsidRDefault="00810ABF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D37A52C" w14:textId="77777777" w:rsidR="00EF1DF6" w:rsidRPr="0067724F" w:rsidRDefault="00810ABF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14:paraId="1AC86B71" w14:textId="77777777" w:rsidR="00EF1DF6" w:rsidRPr="0067724F" w:rsidRDefault="00810ABF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14:paraId="15CE9B74" w14:textId="77777777" w:rsidR="00EF1DF6" w:rsidRPr="0067724F" w:rsidRDefault="00810ABF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14:paraId="322E7CF8" w14:textId="77777777" w:rsidR="00EF1DF6" w:rsidRPr="0067724F" w:rsidRDefault="00810ABF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C7D090A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14:paraId="23D0A16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5CC7497" w14:textId="77777777" w:rsidR="00EF1DF6" w:rsidRPr="0067724F" w:rsidRDefault="00810ABF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FA1709D" w14:textId="77777777" w:rsidR="00EF1DF6" w:rsidRPr="0067724F" w:rsidRDefault="00810ABF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06F70E6" w14:textId="77777777" w:rsidR="0067724F" w:rsidRDefault="00810ABF" w:rsidP="0067724F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3B59F2E" w14:textId="0998C7C6" w:rsidR="0067724F" w:rsidRPr="0067724F" w:rsidRDefault="0067724F" w:rsidP="00165DF5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lang w:val="ru-RU"/>
        </w:rPr>
        <w:t>Личностные результаты освоения программы начального общег</w:t>
      </w:r>
      <w:r w:rsidR="00165DF5">
        <w:rPr>
          <w:lang w:val="ru-RU"/>
        </w:rPr>
        <w:t xml:space="preserve">о </w:t>
      </w:r>
      <w:r w:rsidRPr="0067724F">
        <w:rPr>
          <w:lang w:val="ru-RU"/>
        </w:rPr>
        <w:t>образования  отража</w:t>
      </w:r>
      <w:r>
        <w:rPr>
          <w:lang w:val="ru-RU"/>
        </w:rPr>
        <w:t>ют</w:t>
      </w:r>
      <w:r w:rsidRPr="0067724F">
        <w:rPr>
          <w:lang w:val="ru-RU"/>
        </w:rPr>
        <w:t xml:space="preserve">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09A86AA0" w14:textId="2AED2F5D" w:rsidR="0067724F" w:rsidRPr="0067724F" w:rsidRDefault="0067724F" w:rsidP="0067724F">
      <w:pPr>
        <w:spacing w:after="158" w:line="259" w:lineRule="auto"/>
        <w:ind w:right="19"/>
        <w:rPr>
          <w:lang w:val="ru-RU"/>
        </w:rPr>
      </w:pPr>
      <w:r w:rsidRPr="0067724F">
        <w:rPr>
          <w:lang w:val="ru-RU"/>
        </w:rPr>
        <w:t>1.</w:t>
      </w:r>
      <w:r>
        <w:rPr>
          <w:lang w:val="ru-RU"/>
        </w:rPr>
        <w:t>Г</w:t>
      </w:r>
      <w:r w:rsidRPr="0067724F">
        <w:rPr>
          <w:lang w:val="ru-RU"/>
        </w:rPr>
        <w:t>ражданско-патриотического воспитания:</w:t>
      </w:r>
    </w:p>
    <w:p w14:paraId="7AE0E903" w14:textId="77777777" w:rsidR="00165DF5" w:rsidRDefault="0067724F" w:rsidP="00165DF5">
      <w:pPr>
        <w:ind w:left="34" w:right="19"/>
        <w:rPr>
          <w:lang w:val="ru-RU"/>
        </w:rPr>
      </w:pPr>
      <w:r w:rsidRPr="0067724F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BCFCB09" w14:textId="539AF61F" w:rsidR="0067724F" w:rsidRPr="0067724F" w:rsidRDefault="0067724F" w:rsidP="00165DF5">
      <w:pPr>
        <w:ind w:left="34" w:right="19"/>
        <w:rPr>
          <w:lang w:val="ru-RU"/>
        </w:rPr>
      </w:pPr>
      <w:r w:rsidRPr="0067724F">
        <w:rPr>
          <w:lang w:val="ru-RU"/>
        </w:rPr>
        <w:t>.2. Духовно-нравственного воспитания:</w:t>
      </w:r>
    </w:p>
    <w:p w14:paraId="1DAD0D4F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2E45F0D" w14:textId="174A747D" w:rsidR="0067724F" w:rsidRPr="0067724F" w:rsidRDefault="0067724F" w:rsidP="00165DF5">
      <w:pPr>
        <w:spacing w:after="33" w:line="259" w:lineRule="auto"/>
        <w:ind w:right="19"/>
        <w:rPr>
          <w:lang w:val="ru-RU"/>
        </w:rPr>
      </w:pPr>
      <w:r w:rsidRPr="0067724F">
        <w:rPr>
          <w:lang w:val="ru-RU"/>
        </w:rPr>
        <w:t xml:space="preserve"> З. Эстетического воспитания:</w:t>
      </w:r>
    </w:p>
    <w:p w14:paraId="5E1F36E9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6E8A6388" w14:textId="5F6366F5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4. Физического воспитания, формирования культуры здоровья и эмоционального благополучия:</w:t>
      </w:r>
    </w:p>
    <w:p w14:paraId="4E193EE8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398F36B4" w14:textId="3B6588CD" w:rsidR="0067724F" w:rsidRPr="0067724F" w:rsidRDefault="0067724F" w:rsidP="00165DF5">
      <w:pPr>
        <w:spacing w:after="159" w:line="259" w:lineRule="auto"/>
        <w:ind w:right="19"/>
        <w:rPr>
          <w:lang w:val="ru-RU"/>
        </w:rPr>
      </w:pPr>
      <w:r w:rsidRPr="0067724F">
        <w:rPr>
          <w:lang w:val="ru-RU"/>
        </w:rPr>
        <w:t>5. Трудового воспитания:</w:t>
      </w:r>
    </w:p>
    <w:p w14:paraId="46326ADC" w14:textId="77777777" w:rsidR="0067724F" w:rsidRPr="0067724F" w:rsidRDefault="0067724F" w:rsidP="0067724F">
      <w:pPr>
        <w:spacing w:after="161"/>
        <w:ind w:left="34" w:right="19"/>
        <w:rPr>
          <w:lang w:val="ru-RU"/>
        </w:rPr>
      </w:pPr>
      <w:r w:rsidRPr="0067724F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73A611A" w14:textId="70396BDE" w:rsidR="0067724F" w:rsidRPr="0067724F" w:rsidRDefault="0067724F" w:rsidP="00165DF5">
      <w:pPr>
        <w:spacing w:after="151" w:line="259" w:lineRule="auto"/>
        <w:ind w:right="19"/>
        <w:rPr>
          <w:lang w:val="ru-RU"/>
        </w:rPr>
      </w:pPr>
      <w:r w:rsidRPr="0067724F">
        <w:rPr>
          <w:lang w:val="ru-RU"/>
        </w:rPr>
        <w:t>6. Экологического воспитания:</w:t>
      </w:r>
    </w:p>
    <w:p w14:paraId="35ABDA7E" w14:textId="77777777" w:rsidR="0067724F" w:rsidRPr="0067724F" w:rsidRDefault="0067724F" w:rsidP="0067724F">
      <w:pPr>
        <w:ind w:left="773" w:right="4461"/>
        <w:rPr>
          <w:lang w:val="ru-RU"/>
        </w:rPr>
      </w:pPr>
      <w:r w:rsidRPr="0067724F">
        <w:rPr>
          <w:lang w:val="ru-RU"/>
        </w:rPr>
        <w:t>бережное отношение к природе; неприятие действий, приносящих ей вред.</w:t>
      </w:r>
    </w:p>
    <w:p w14:paraId="1CE9E885" w14:textId="198D1397" w:rsidR="0067724F" w:rsidRPr="0067724F" w:rsidRDefault="0067724F" w:rsidP="00165DF5">
      <w:pPr>
        <w:spacing w:after="157" w:line="259" w:lineRule="auto"/>
        <w:ind w:right="19"/>
        <w:rPr>
          <w:lang w:val="ru-RU"/>
        </w:rPr>
      </w:pPr>
      <w:r w:rsidRPr="0067724F">
        <w:rPr>
          <w:lang w:val="ru-RU"/>
        </w:rPr>
        <w:t>.7. Ценности научного познания:</w:t>
      </w:r>
    </w:p>
    <w:p w14:paraId="5489FA80" w14:textId="7FADF7EA" w:rsidR="0067724F" w:rsidRDefault="0067724F" w:rsidP="0067724F">
      <w:pPr>
        <w:spacing w:after="0" w:line="376" w:lineRule="auto"/>
        <w:ind w:left="72" w:right="53" w:firstLine="706"/>
        <w:rPr>
          <w:lang w:val="ru-RU"/>
        </w:rPr>
      </w:pPr>
      <w:r w:rsidRPr="0067724F">
        <w:rPr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747D6AE" w14:textId="77777777" w:rsidR="00165DF5" w:rsidRPr="0067724F" w:rsidRDefault="00165DF5" w:rsidP="00165DF5">
      <w:pPr>
        <w:autoSpaceDE w:val="0"/>
        <w:autoSpaceDN w:val="0"/>
        <w:spacing w:before="28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14:paraId="500CD4AD" w14:textId="77777777" w:rsidR="00165DF5" w:rsidRPr="0067724F" w:rsidRDefault="00165DF5" w:rsidP="0067724F">
      <w:pPr>
        <w:spacing w:after="0" w:line="376" w:lineRule="auto"/>
        <w:ind w:left="72" w:right="53" w:firstLine="706"/>
        <w:rPr>
          <w:lang w:val="ru-RU"/>
        </w:rPr>
      </w:pPr>
    </w:p>
    <w:p w14:paraId="4C5BE594" w14:textId="7E73306E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 xml:space="preserve"> Метапредметные результаты освоения программы начального общего образования отража</w:t>
      </w:r>
      <w:r w:rsidR="00165DF5">
        <w:rPr>
          <w:lang w:val="ru-RU"/>
        </w:rPr>
        <w:t>ют</w:t>
      </w:r>
      <w:r w:rsidRPr="0067724F">
        <w:rPr>
          <w:lang w:val="ru-RU"/>
        </w:rPr>
        <w:t>:</w:t>
      </w:r>
    </w:p>
    <w:p w14:paraId="7C8339E0" w14:textId="7BF454EE" w:rsidR="0067724F" w:rsidRPr="0067724F" w:rsidRDefault="0067724F" w:rsidP="00165DF5">
      <w:pPr>
        <w:spacing w:after="180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познавательными действиями:</w:t>
      </w:r>
    </w:p>
    <w:p w14:paraId="515041C8" w14:textId="77777777" w:rsidR="0067724F" w:rsidRDefault="0067724F" w:rsidP="0067724F">
      <w:pPr>
        <w:numPr>
          <w:ilvl w:val="2"/>
          <w:numId w:val="11"/>
        </w:numPr>
        <w:spacing w:after="149" w:line="259" w:lineRule="auto"/>
        <w:ind w:right="19" w:hanging="298"/>
        <w:jc w:val="both"/>
      </w:pPr>
      <w:r>
        <w:t>базовые логические действия:</w:t>
      </w:r>
    </w:p>
    <w:p w14:paraId="0EF875CB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6CCBA1F1" w14:textId="77777777" w:rsidR="0067724F" w:rsidRDefault="0067724F" w:rsidP="0067724F">
      <w:pPr>
        <w:numPr>
          <w:ilvl w:val="2"/>
          <w:numId w:val="11"/>
        </w:numPr>
        <w:spacing w:after="159" w:line="259" w:lineRule="auto"/>
        <w:ind w:right="19" w:hanging="298"/>
        <w:jc w:val="both"/>
      </w:pPr>
      <w:r>
        <w:t>базовые исследовательские действия:</w:t>
      </w:r>
    </w:p>
    <w:p w14:paraId="5B109967" w14:textId="77777777" w:rsidR="0067724F" w:rsidRPr="0067724F" w:rsidRDefault="0067724F" w:rsidP="0067724F">
      <w:pPr>
        <w:spacing w:after="191" w:line="259" w:lineRule="auto"/>
        <w:ind w:left="812" w:right="19"/>
        <w:rPr>
          <w:lang w:val="ru-RU"/>
        </w:rPr>
      </w:pPr>
      <w:r w:rsidRPr="0067724F">
        <w:rPr>
          <w:lang w:val="ru-RU"/>
        </w:rPr>
        <w:t>определять разрыв между реальным и желательным состоянием объекта</w:t>
      </w:r>
    </w:p>
    <w:p w14:paraId="26D9F231" w14:textId="77777777" w:rsidR="0067724F" w:rsidRPr="0067724F" w:rsidRDefault="0067724F" w:rsidP="0067724F">
      <w:pPr>
        <w:spacing w:after="573"/>
        <w:ind w:left="110" w:right="19"/>
        <w:rPr>
          <w:lang w:val="ru-RU"/>
        </w:rPr>
      </w:pPr>
      <w:r w:rsidRPr="0067724F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122CF940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6262CF9C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3C378D4" w14:textId="77777777" w:rsidR="0067724F" w:rsidRPr="0067724F" w:rsidRDefault="0067724F" w:rsidP="0067724F">
      <w:pPr>
        <w:ind w:left="34" w:right="19" w:firstLine="5"/>
        <w:rPr>
          <w:lang w:val="ru-RU"/>
        </w:rPr>
      </w:pPr>
      <w:r w:rsidRPr="0067724F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7CFF18BB" w14:textId="77777777" w:rsidR="0067724F" w:rsidRPr="0067724F" w:rsidRDefault="0067724F" w:rsidP="0067724F">
      <w:pPr>
        <w:spacing w:after="115" w:line="259" w:lineRule="auto"/>
        <w:ind w:left="764" w:right="19"/>
        <w:rPr>
          <w:lang w:val="ru-RU"/>
        </w:rPr>
      </w:pPr>
      <w:r w:rsidRPr="0067724F">
        <w:rPr>
          <w:lang w:val="ru-RU"/>
        </w:rPr>
        <w:t>З) работа с информацией:</w:t>
      </w:r>
    </w:p>
    <w:p w14:paraId="6164B538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6F8905C6" w14:textId="77777777" w:rsidR="0067724F" w:rsidRPr="0067724F" w:rsidRDefault="0067724F" w:rsidP="0067724F">
      <w:pPr>
        <w:spacing w:after="162" w:line="259" w:lineRule="auto"/>
        <w:ind w:left="764" w:right="19"/>
        <w:rPr>
          <w:lang w:val="ru-RU"/>
        </w:rPr>
      </w:pPr>
      <w:r w:rsidRPr="0067724F">
        <w:rPr>
          <w:lang w:val="ru-RU"/>
        </w:rPr>
        <w:t>42.2. Овладение универсальными учебными коммуникативными действиями:</w:t>
      </w:r>
    </w:p>
    <w:p w14:paraId="76AF745D" w14:textId="77777777" w:rsidR="0067724F" w:rsidRDefault="0067724F" w:rsidP="0067724F">
      <w:pPr>
        <w:numPr>
          <w:ilvl w:val="0"/>
          <w:numId w:val="12"/>
        </w:numPr>
        <w:spacing w:after="107" w:line="259" w:lineRule="auto"/>
        <w:ind w:left="1065" w:right="19" w:hanging="307"/>
        <w:jc w:val="both"/>
      </w:pPr>
      <w:r>
        <w:t>общение:</w:t>
      </w:r>
    </w:p>
    <w:p w14:paraId="4410024E" w14:textId="77777777" w:rsidR="0067724F" w:rsidRPr="0067724F" w:rsidRDefault="0067724F" w:rsidP="0067724F">
      <w:pPr>
        <w:spacing w:after="69"/>
        <w:ind w:left="34" w:right="19"/>
        <w:rPr>
          <w:lang w:val="ru-RU"/>
        </w:rPr>
      </w:pPr>
      <w:r w:rsidRPr="0067724F">
        <w:rPr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</w:t>
      </w:r>
      <w:r w:rsidRPr="0067724F">
        <w:rPr>
          <w:lang w:val="ru-RU"/>
        </w:rPr>
        <w:lastRenderedPageBreak/>
        <w:t>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535412E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57124931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738EC194" w14:textId="77777777" w:rsidR="0067724F" w:rsidRDefault="0067724F" w:rsidP="0067724F">
      <w:pPr>
        <w:numPr>
          <w:ilvl w:val="0"/>
          <w:numId w:val="12"/>
        </w:numPr>
        <w:spacing w:after="117" w:line="259" w:lineRule="auto"/>
        <w:ind w:left="1065" w:right="19" w:hanging="307"/>
        <w:jc w:val="both"/>
      </w:pPr>
      <w:r>
        <w:t>совместная деятельность:</w:t>
      </w:r>
    </w:p>
    <w:p w14:paraId="46A5305E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4A3D6BAD" w14:textId="6F07C628" w:rsidR="0067724F" w:rsidRPr="0067724F" w:rsidRDefault="0067724F" w:rsidP="00165DF5">
      <w:pPr>
        <w:spacing w:after="169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регулятивными действиями:</w:t>
      </w:r>
    </w:p>
    <w:p w14:paraId="3158AA69" w14:textId="77777777" w:rsidR="0067724F" w:rsidRDefault="0067724F" w:rsidP="0067724F">
      <w:pPr>
        <w:numPr>
          <w:ilvl w:val="0"/>
          <w:numId w:val="13"/>
        </w:numPr>
        <w:spacing w:after="111" w:line="259" w:lineRule="auto"/>
        <w:ind w:left="1067" w:right="19" w:hanging="307"/>
        <w:jc w:val="both"/>
      </w:pPr>
      <w:r>
        <w:t>самоорганизация:</w:t>
      </w:r>
    </w:p>
    <w:p w14:paraId="318E3A77" w14:textId="77777777" w:rsidR="0067724F" w:rsidRPr="0067724F" w:rsidRDefault="0067724F" w:rsidP="0067724F">
      <w:pPr>
        <w:ind w:left="748" w:right="19"/>
        <w:rPr>
          <w:lang w:val="ru-RU"/>
        </w:rPr>
      </w:pPr>
      <w:r w:rsidRPr="0067724F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865A32D" w14:textId="77777777" w:rsidR="0067724F" w:rsidRDefault="0067724F" w:rsidP="0067724F">
      <w:pPr>
        <w:numPr>
          <w:ilvl w:val="0"/>
          <w:numId w:val="13"/>
        </w:numPr>
        <w:spacing w:after="114" w:line="259" w:lineRule="auto"/>
        <w:ind w:left="1067" w:right="19" w:hanging="307"/>
        <w:jc w:val="both"/>
      </w:pPr>
      <w:r>
        <w:t>самоконтроль:</w:t>
      </w:r>
    </w:p>
    <w:p w14:paraId="2E31B4D0" w14:textId="77777777" w:rsidR="0067724F" w:rsidRPr="0067724F" w:rsidRDefault="0067724F" w:rsidP="0067724F">
      <w:pPr>
        <w:ind w:left="754" w:right="245" w:hanging="10"/>
        <w:rPr>
          <w:lang w:val="ru-RU"/>
        </w:rPr>
      </w:pPr>
      <w:r w:rsidRPr="0067724F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4F6A13DF" w14:textId="43F263A2" w:rsidR="00EF1DF6" w:rsidRPr="0067724F" w:rsidRDefault="00EF1DF6">
      <w:pPr>
        <w:autoSpaceDE w:val="0"/>
        <w:autoSpaceDN w:val="0"/>
        <w:spacing w:before="226" w:after="0" w:line="230" w:lineRule="auto"/>
        <w:rPr>
          <w:lang w:val="ru-RU"/>
        </w:rPr>
      </w:pPr>
    </w:p>
    <w:p w14:paraId="0D7B1A94" w14:textId="1A2DF6A8" w:rsidR="00EF1DF6" w:rsidRDefault="00810ABF" w:rsidP="00165DF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1FE4984" w14:textId="77777777" w:rsidR="0067724F" w:rsidRPr="0067724F" w:rsidRDefault="0067724F">
      <w:pPr>
        <w:autoSpaceDE w:val="0"/>
        <w:autoSpaceDN w:val="0"/>
        <w:spacing w:before="288" w:after="0" w:line="230" w:lineRule="auto"/>
        <w:rPr>
          <w:lang w:val="ru-RU"/>
        </w:rPr>
      </w:pPr>
    </w:p>
    <w:p w14:paraId="460F3785" w14:textId="4F7214F4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Предметные результаты по учебному предмету «Окружающий мир» предметной области «Обществознание и естествознание (окружающий мир)»  обеспечива</w:t>
      </w:r>
      <w:r>
        <w:rPr>
          <w:lang w:val="ru-RU"/>
        </w:rPr>
        <w:t>ют:</w:t>
      </w:r>
    </w:p>
    <w:p w14:paraId="50D1B71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14:paraId="1869DC0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сформированность основ рационального поведения и обоснованного принятия решений;</w:t>
      </w:r>
    </w:p>
    <w:p w14:paraId="302AB6E2" w14:textId="77777777" w:rsidR="0067724F" w:rsidRPr="0067724F" w:rsidRDefault="0067724F" w:rsidP="0067724F">
      <w:pPr>
        <w:numPr>
          <w:ilvl w:val="0"/>
          <w:numId w:val="10"/>
        </w:numPr>
        <w:spacing w:after="149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 xml:space="preserve"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</w:t>
      </w:r>
      <w:r w:rsidRPr="0067724F">
        <w:rPr>
          <w:lang w:val="ru-RU"/>
        </w:rPr>
        <w:lastRenderedPageBreak/>
        <w:t>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14:paraId="71B6DABC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0EF247F3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14:paraId="7FBEED3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умение решать в рамках изученного материала познавательные, в том числе практические задачи;</w:t>
      </w:r>
    </w:p>
    <w:p w14:paraId="5AA07E06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14:paraId="5A0F9AF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14:paraId="23BA1B47" w14:textId="77777777" w:rsidR="0067724F" w:rsidRPr="0067724F" w:rsidRDefault="0067724F" w:rsidP="0067724F">
      <w:pPr>
        <w:numPr>
          <w:ilvl w:val="0"/>
          <w:numId w:val="10"/>
        </w:numPr>
        <w:spacing w:after="166" w:line="259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формирование навыков здорового и безопасного образа жизни на основе</w:t>
      </w:r>
    </w:p>
    <w:p w14:paraId="35B54930" w14:textId="77777777" w:rsidR="0067724F" w:rsidRPr="0067724F" w:rsidRDefault="0067724F" w:rsidP="0067724F">
      <w:pPr>
        <w:ind w:left="39" w:right="19" w:hanging="5"/>
        <w:rPr>
          <w:lang w:val="ru-RU"/>
        </w:rPr>
      </w:pPr>
      <w:r w:rsidRPr="0067724F">
        <w:rPr>
          <w:lang w:val="ru-RU"/>
        </w:rPr>
        <w:t>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14:paraId="1C1DF94E" w14:textId="67EF8F0F" w:rsidR="00EF1DF6" w:rsidRPr="00B06912" w:rsidRDefault="0067724F" w:rsidP="00B06912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  <w:sectPr w:rsidR="00EF1DF6" w:rsidRPr="00B069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  <w:r w:rsidRPr="0067724F">
        <w:rPr>
          <w:lang w:val="ru-RU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</w:t>
      </w:r>
    </w:p>
    <w:p w14:paraId="44F1EBEB" w14:textId="77777777" w:rsidR="00EF1DF6" w:rsidRPr="0067724F" w:rsidRDefault="00EF1DF6">
      <w:pPr>
        <w:autoSpaceDE w:val="0"/>
        <w:autoSpaceDN w:val="0"/>
        <w:spacing w:after="64" w:line="220" w:lineRule="exact"/>
        <w:rPr>
          <w:lang w:val="ru-RU"/>
        </w:rPr>
      </w:pPr>
    </w:p>
    <w:p w14:paraId="0FF47442" w14:textId="3D6FAF6B" w:rsidR="00EF1DF6" w:rsidRPr="00EF454F" w:rsidRDefault="00810ABF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EF454F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41300AF4" w14:textId="77777777" w:rsidR="00EF454F" w:rsidRPr="00C904BB" w:rsidRDefault="00EF454F" w:rsidP="00EF454F">
      <w:pPr>
        <w:ind w:left="360"/>
        <w:rPr>
          <w:b/>
          <w:color w:val="000000"/>
          <w:lang w:val="ru-RU"/>
        </w:rPr>
      </w:pPr>
      <w:r w:rsidRPr="00C904BB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Окружающий мир</w:t>
      </w:r>
      <w:r w:rsidRPr="00C904BB">
        <w:rPr>
          <w:b/>
          <w:color w:val="000000"/>
          <w:lang w:val="ru-RU"/>
        </w:rPr>
        <w:t>» реализуется через:</w:t>
      </w:r>
    </w:p>
    <w:p w14:paraId="6B2110C0" w14:textId="77777777" w:rsidR="00EF454F" w:rsidRPr="00C904BB" w:rsidRDefault="00EF454F" w:rsidP="00EF454F">
      <w:pPr>
        <w:numPr>
          <w:ilvl w:val="0"/>
          <w:numId w:val="14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6E8C74FB" w14:textId="77777777" w:rsidR="00EF454F" w:rsidRPr="00C904BB" w:rsidRDefault="00EF454F" w:rsidP="00EF454F">
      <w:pPr>
        <w:spacing w:after="88"/>
        <w:ind w:right="176" w:firstLine="357"/>
        <w:rPr>
          <w:lang w:val="ru-RU"/>
        </w:rPr>
      </w:pPr>
      <w:r w:rsidRPr="00C904BB">
        <w:rPr>
          <w:rFonts w:eastAsia="Arial"/>
          <w:lang w:val="ru-RU"/>
        </w:rPr>
        <w:t xml:space="preserve">• </w:t>
      </w:r>
      <w:r w:rsidRPr="00C904BB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1D70BC4B" w14:textId="77777777" w:rsidR="00EF454F" w:rsidRPr="00C904BB" w:rsidRDefault="00EF454F" w:rsidP="00EF454F">
      <w:pPr>
        <w:numPr>
          <w:ilvl w:val="0"/>
          <w:numId w:val="14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   </w:t>
      </w:r>
    </w:p>
    <w:p w14:paraId="08F44D82" w14:textId="77777777" w:rsidR="00EF454F" w:rsidRPr="00C904BB" w:rsidRDefault="00EF454F" w:rsidP="00EF454F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1F4E39EA" w14:textId="77777777" w:rsidR="00EF454F" w:rsidRPr="00C904BB" w:rsidRDefault="00EF454F" w:rsidP="00EF454F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171076A4" w14:textId="77777777" w:rsidR="00EF454F" w:rsidRPr="00C904BB" w:rsidRDefault="00EF454F" w:rsidP="00EF454F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00A97869" w14:textId="6DA420A1" w:rsid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p w14:paraId="4C84C363" w14:textId="1C489365" w:rsid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p w14:paraId="274B48C8" w14:textId="0E33F840" w:rsid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p w14:paraId="7AC76FAF" w14:textId="501494DE" w:rsid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p w14:paraId="409FF213" w14:textId="53168C2E" w:rsid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p w14:paraId="230CB347" w14:textId="77777777" w:rsidR="00EF454F" w:rsidRPr="00EF454F" w:rsidRDefault="00EF454F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722"/>
        <w:gridCol w:w="528"/>
        <w:gridCol w:w="1106"/>
        <w:gridCol w:w="1140"/>
        <w:gridCol w:w="864"/>
        <w:gridCol w:w="4250"/>
        <w:gridCol w:w="1274"/>
        <w:gridCol w:w="2150"/>
      </w:tblGrid>
      <w:tr w:rsidR="00EF1DF6" w14:paraId="65D15F77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CD24F" w14:textId="77777777" w:rsidR="00EF1DF6" w:rsidRDefault="00810AB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CDB5E" w14:textId="77777777" w:rsidR="00EF1DF6" w:rsidRPr="0067724F" w:rsidRDefault="00810AB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879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712B6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559BF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C65DD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C85AF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F1DF6" w14:paraId="3266CD41" w14:textId="77777777" w:rsidTr="000943CF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50B7" w14:textId="77777777" w:rsidR="00EF1DF6" w:rsidRDefault="00EF1DF6"/>
        </w:tc>
        <w:tc>
          <w:tcPr>
            <w:tcW w:w="3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5950" w14:textId="77777777" w:rsidR="00EF1DF6" w:rsidRDefault="00EF1DF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8544A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66908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430D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4057" w14:textId="77777777" w:rsidR="00EF1DF6" w:rsidRDefault="00EF1DF6"/>
        </w:tc>
        <w:tc>
          <w:tcPr>
            <w:tcW w:w="4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DADEB53" w14:textId="77777777" w:rsidR="00EF1DF6" w:rsidRDefault="00EF1DF6"/>
        </w:tc>
        <w:tc>
          <w:tcPr>
            <w:tcW w:w="127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4299EF5" w14:textId="77777777" w:rsidR="00EF1DF6" w:rsidRDefault="00EF1DF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D247" w14:textId="77777777" w:rsidR="00EF1DF6" w:rsidRDefault="00EF1DF6"/>
        </w:tc>
      </w:tr>
      <w:tr w:rsidR="00EF1DF6" w14:paraId="3468EAD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CF9D3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EF1DF6" w14:paraId="398C860F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730F9" w14:textId="77777777" w:rsidR="00EF1DF6" w:rsidRDefault="00810AB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E90A2" w14:textId="77777777" w:rsidR="00EF1DF6" w:rsidRPr="0067724F" w:rsidRDefault="00810ABF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57F8" w14:textId="77777777" w:rsidR="00EF1DF6" w:rsidRDefault="00810AB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E72A6" w14:textId="77777777" w:rsidR="00EF1DF6" w:rsidRDefault="00810AB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134ED" w14:textId="77777777" w:rsidR="00EF1DF6" w:rsidRDefault="00810AB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85439" w14:textId="77777777" w:rsidR="00EF1DF6" w:rsidRDefault="00810ABF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B3C661" w14:textId="77777777" w:rsidR="00EF1DF6" w:rsidRPr="0067724F" w:rsidRDefault="00810ABF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E4F81" w14:textId="77777777" w:rsidR="00EF1DF6" w:rsidRDefault="00810ABF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CEC27" w14:textId="77777777" w:rsidR="00EF1DF6" w:rsidRDefault="00810AB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www.1september.ru</w:t>
            </w:r>
          </w:p>
        </w:tc>
      </w:tr>
      <w:tr w:rsidR="00EF1DF6" w14:paraId="1881548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FCAE2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72D5A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382B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F9C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D29D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A5805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0FA5E3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BC8DD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8021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070BA43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446B0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95A5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1AE4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1994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D296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AC204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12.09.2022 13.09.2022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11EC9F" w14:textId="77777777" w:rsidR="00EF1DF6" w:rsidRPr="0067724F" w:rsidRDefault="00810AB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F4915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382C0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6AE135B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8A39B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95D48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C632D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5B540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7347C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569E4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14.09.2022 20.09.2022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3C1896" w14:textId="77777777" w:rsidR="00EF1DF6" w:rsidRPr="0067724F" w:rsidRDefault="00810AB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7F448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33410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6FA6FC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502C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E85B9" w14:textId="77777777" w:rsidR="00EF1DF6" w:rsidRPr="0067724F" w:rsidRDefault="00810AB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CC69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BC4D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BE743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F027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21.09.2022 27.09.2022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10B08F" w14:textId="77777777" w:rsidR="00EF1DF6" w:rsidRPr="0067724F" w:rsidRDefault="00810AB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0DC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7A9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3BA49E15" w14:textId="77777777">
        <w:trPr>
          <w:trHeight w:hRule="exact" w:val="12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060CC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E2AAF" w14:textId="77777777" w:rsidR="00EF1DF6" w:rsidRPr="0067724F" w:rsidRDefault="00810AB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8345E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DF9B7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1B193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5B46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28.09.2022 04.10.2022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F86479" w14:textId="77777777" w:rsidR="00EF1DF6" w:rsidRPr="0067724F" w:rsidRDefault="00810AB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339D8" w14:textId="77777777" w:rsidR="00EF1DF6" w:rsidRDefault="00810AB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EDCA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525085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15F2D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D0922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114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7A5EA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4C2A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10F5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C063FD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CAB6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56DD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2CE328B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D9CB1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F6DD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B377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C3031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19EB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2C74B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12.10.2022 18.10.2022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468FB" w14:textId="77777777" w:rsidR="00EF1DF6" w:rsidRPr="0067724F" w:rsidRDefault="00810A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фото, репродукций на тему «Семья»;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2BC4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DC1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:rsidRPr="0049050E" w14:paraId="5D57D512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CA29C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F6C4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 труд  и отдых.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58A9B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32823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799A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C528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3E646E" w14:textId="77777777" w:rsidR="00EF1DF6" w:rsidRPr="0067724F" w:rsidRDefault="00810AB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7BB8" w14:textId="77777777" w:rsidR="00EF1DF6" w:rsidRPr="0067724F" w:rsidRDefault="00810ABF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A1EAE" w14:textId="77777777" w:rsidR="00EF1DF6" w:rsidRPr="0067724F" w:rsidRDefault="00810AB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EF1DF6" w14:paraId="46C16CB4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607E8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A062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9F85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8E4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F284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78C3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24.10.2022 25.10.2022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6F9D45" w14:textId="77777777" w:rsidR="00EF1DF6" w:rsidRPr="0067724F" w:rsidRDefault="00810AB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1E09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9FB0F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5F1B46A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411C8" w14:textId="77777777" w:rsidR="00EF1DF6" w:rsidRDefault="00810AB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D7B5" w14:textId="77777777" w:rsidR="00EF1DF6" w:rsidRDefault="00810AB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2217A" w14:textId="77777777" w:rsidR="00EF1DF6" w:rsidRDefault="00EF1DF6"/>
        </w:tc>
      </w:tr>
      <w:tr w:rsidR="00EF1DF6" w14:paraId="17B2053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21590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EF1DF6" w14:paraId="0E6A8F4D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DCE0B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3A0A" w14:textId="77777777" w:rsidR="00EF1DF6" w:rsidRPr="0067724F" w:rsidRDefault="00810ABF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D5466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B7A76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DD8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17584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26.10.2022 11.11.2022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61622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BCD47" w14:textId="77777777" w:rsidR="00EF1DF6" w:rsidRDefault="00810ABF">
            <w:pPr>
              <w:autoSpaceDE w:val="0"/>
              <w:autoSpaceDN w:val="0"/>
              <w:spacing w:before="76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ED5BC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84DBCF6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D541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211A0" w14:textId="77777777" w:rsidR="00EF1DF6" w:rsidRDefault="00810ABF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205B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53F5E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B9D0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1310A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14.11.2022 22.11.2022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330342" w14:textId="77777777" w:rsidR="00EF1DF6" w:rsidRPr="0067724F" w:rsidRDefault="00810AB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BE6B" w14:textId="77777777" w:rsidR="00EF1DF6" w:rsidRPr="0067724F" w:rsidRDefault="00810ABF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5C54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121A189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6FB7D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AC73F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 изменения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A97C0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C6EC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198F6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5EDB6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23.11.2022 02.12.2022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1D1883" w14:textId="77777777" w:rsidR="00EF1DF6" w:rsidRPr="0067724F" w:rsidRDefault="00810AB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238AD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50B9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5EBCFC78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E1AF2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C7156" w14:textId="77777777" w:rsidR="00EF1DF6" w:rsidRPr="0067724F" w:rsidRDefault="00810AB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</w:t>
            </w:r>
          </w:p>
          <w:p w14:paraId="5324A54A" w14:textId="77777777" w:rsidR="00EF1DF6" w:rsidRPr="0067724F" w:rsidRDefault="00810AB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5F8C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6A00B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6C273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EAABD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05.12.2022 13.12.2022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F90355" w14:textId="77777777" w:rsidR="00EF1DF6" w:rsidRPr="0067724F" w:rsidRDefault="00810AB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19238" w14:textId="77777777" w:rsidR="00EF1DF6" w:rsidRDefault="00810AB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4CF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130906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E65C8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3697E" w14:textId="77777777" w:rsidR="00EF1DF6" w:rsidRPr="0067724F" w:rsidRDefault="00810ABF">
            <w:pPr>
              <w:autoSpaceDE w:val="0"/>
              <w:autoSpaceDN w:val="0"/>
              <w:spacing w:before="64" w:after="0" w:line="25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2FDAE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B069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2EA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01F19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14.12.2022 27.12.2022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75FF24" w14:textId="77777777" w:rsidR="00EF1DF6" w:rsidRPr="0067724F" w:rsidRDefault="00810AB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C1B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8BDA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A3A41F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08601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8BE3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04DC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545C8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2C5B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92427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28.12.2022 17.01.2023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FCCEFF" w14:textId="77777777" w:rsidR="00EF1DF6" w:rsidRPr="0067724F" w:rsidRDefault="00810AB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DFCE1" w14:textId="77777777" w:rsidR="00EF1DF6" w:rsidRDefault="00810ABF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B2154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493A17F" w14:textId="77777777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1B89C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419A1" w14:textId="77777777" w:rsidR="00EF1DF6" w:rsidRPr="0067724F" w:rsidRDefault="00810ABF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характеристика значения для жизни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810F9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01858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2B36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A0CB3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18.01.2023 31.01.2023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862066" w14:textId="77777777" w:rsidR="00EF1DF6" w:rsidRPr="0067724F" w:rsidRDefault="00810A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595C9" w14:textId="77777777" w:rsidR="00EF1DF6" w:rsidRPr="0067724F" w:rsidRDefault="00810ABF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02AB8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76E28B45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75802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81A86" w14:textId="77777777" w:rsidR="00EF1DF6" w:rsidRPr="0067724F" w:rsidRDefault="00810AB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E395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A43A0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317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42C4D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01.02.2023 10.02.2023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B4600A" w14:textId="77777777" w:rsidR="00EF1DF6" w:rsidRPr="0067724F" w:rsidRDefault="00810AB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корни (по выбору);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ухаживать за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растениями уголка природы»;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51FD9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94D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AF149F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5BD9D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3170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D63D6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BF3E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8421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C16C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14.02.2023 07.03.2023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A82314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DB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ED2A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7106D0F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E4253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1E3B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B7A21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FC68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195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0118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10B64F" w14:textId="77777777" w:rsidR="00EF1DF6" w:rsidRPr="0067724F" w:rsidRDefault="00810AB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условиях: повадки птиц, движения зверей, условия обитаний насекомых (во время экскурсий, целевых прогулок,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видеоматериалов);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EBE35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3B1FF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064C6E1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4C817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D0CE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5893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91E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0DD62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9B97D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27.03.2023 04.04.2023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7DD5CA" w14:textId="77777777" w:rsidR="00EF1DF6" w:rsidRPr="0067724F" w:rsidRDefault="00810AB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F770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54C4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46198AD0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BBC6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71D9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B6049" w14:textId="77777777" w:rsidR="00EF1DF6" w:rsidRDefault="00EF1DF6"/>
        </w:tc>
      </w:tr>
      <w:tr w:rsidR="00EF1DF6" w14:paraId="5F991723" w14:textId="77777777">
        <w:trPr>
          <w:trHeight w:hRule="exact" w:val="48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F338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EF1DF6" w14:paraId="6434BA14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98A09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13975" w14:textId="77777777" w:rsidR="00EF1DF6" w:rsidRPr="0067724F" w:rsidRDefault="00810AB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63491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B6A34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62A53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29F65" w14:textId="77777777" w:rsidR="00EF1DF6" w:rsidRDefault="00810AB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07.04.2023 11.04.2023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49DF9A" w14:textId="77777777" w:rsidR="00EF1DF6" w:rsidRPr="0067724F" w:rsidRDefault="00810AB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3DECD" w14:textId="77777777" w:rsidR="00EF1DF6" w:rsidRDefault="00810ABF">
            <w:pPr>
              <w:autoSpaceDE w:val="0"/>
              <w:autoSpaceDN w:val="0"/>
              <w:spacing w:before="76" w:after="0" w:line="250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3FBB" w14:textId="77777777" w:rsidR="00EF1DF6" w:rsidRDefault="00810AB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</w:tbl>
    <w:p w14:paraId="55FD61F2" w14:textId="77777777" w:rsidR="00EF1DF6" w:rsidRDefault="00EF1DF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722"/>
        <w:gridCol w:w="528"/>
        <w:gridCol w:w="1106"/>
        <w:gridCol w:w="1140"/>
        <w:gridCol w:w="864"/>
        <w:gridCol w:w="4250"/>
        <w:gridCol w:w="1274"/>
        <w:gridCol w:w="2150"/>
      </w:tblGrid>
      <w:tr w:rsidR="00EF1DF6" w14:paraId="5B7EC2CA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658A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B5D2A" w14:textId="77777777" w:rsidR="00EF1DF6" w:rsidRPr="0067724F" w:rsidRDefault="00810AB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безопасности в быту: пользование бытовыми электро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1DBD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AA64F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B062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8F8B0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14.04.2023 18.04.2023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B95A06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F42BD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02D18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70EEAF23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3ADC1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D8DF2" w14:textId="77777777" w:rsidR="00EF1DF6" w:rsidRPr="0067724F" w:rsidRDefault="00810A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B45AC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C9945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0D857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4737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21.04.2023 25.04.2023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80D901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D4E7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17E15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397D953A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1C4CF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7ECAE" w14:textId="77777777" w:rsidR="00EF1DF6" w:rsidRPr="0067724F" w:rsidRDefault="00810AB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F7A86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C19B4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302FB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622F0" w14:textId="77777777" w:rsidR="00EF1DF6" w:rsidRDefault="00810AB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02.05.2023 26.05.2023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371D2A" w14:textId="77777777" w:rsidR="00EF1DF6" w:rsidRDefault="00810AB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B524" w14:textId="77777777" w:rsidR="00EF1DF6" w:rsidRDefault="00810ABF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FFA99" w14:textId="77777777" w:rsidR="00EF1DF6" w:rsidRDefault="00810AB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28E9E73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9D27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394CC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00F5A" w14:textId="77777777" w:rsidR="00EF1DF6" w:rsidRDefault="00EF1DF6"/>
        </w:tc>
      </w:tr>
      <w:tr w:rsidR="00EF1DF6" w14:paraId="25B51CAB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7AB3B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0BB25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84392" w14:textId="77777777" w:rsidR="00EF1DF6" w:rsidRDefault="00EF1DF6"/>
        </w:tc>
      </w:tr>
      <w:tr w:rsidR="00EF1DF6" w14:paraId="4A99AD76" w14:textId="77777777">
        <w:trPr>
          <w:trHeight w:hRule="exact" w:val="32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9A3CA" w14:textId="77777777" w:rsidR="00EF1DF6" w:rsidRPr="0067724F" w:rsidRDefault="00810AB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D43CA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E7A32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29386" w14:textId="77777777" w:rsidR="00EF1DF6" w:rsidRDefault="00810AB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260D5" w14:textId="77777777" w:rsidR="00EF1DF6" w:rsidRDefault="00EF1DF6"/>
        </w:tc>
      </w:tr>
    </w:tbl>
    <w:p w14:paraId="04A058CB" w14:textId="77777777" w:rsidR="00EF1DF6" w:rsidRDefault="00EF1DF6">
      <w:pPr>
        <w:autoSpaceDE w:val="0"/>
        <w:autoSpaceDN w:val="0"/>
        <w:spacing w:after="0" w:line="14" w:lineRule="exact"/>
      </w:pPr>
    </w:p>
    <w:p w14:paraId="167B1DD2" w14:textId="77777777" w:rsidR="00EF1DF6" w:rsidRDefault="00EF1DF6">
      <w:pPr>
        <w:sectPr w:rsidR="00EF1DF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33AC00" w14:textId="77777777" w:rsidR="00EF1DF6" w:rsidRDefault="00EF1DF6">
      <w:pPr>
        <w:autoSpaceDE w:val="0"/>
        <w:autoSpaceDN w:val="0"/>
        <w:spacing w:after="78" w:line="220" w:lineRule="exact"/>
      </w:pPr>
    </w:p>
    <w:p w14:paraId="355A4402" w14:textId="77777777" w:rsidR="00EF1DF6" w:rsidRDefault="00810AB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F1DF6" w14:paraId="46CC757B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FC98E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43BB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3508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5AA68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71D51" w14:textId="77777777" w:rsidR="00EF1DF6" w:rsidRDefault="00810AB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F1DF6" w14:paraId="219BD2AF" w14:textId="77777777" w:rsidTr="000943CF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CD58" w14:textId="77777777" w:rsidR="00EF1DF6" w:rsidRDefault="00EF1DF6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84C1" w14:textId="77777777" w:rsidR="00EF1DF6" w:rsidRDefault="00EF1DF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6CD8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6D58F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A6FD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222A" w14:textId="77777777" w:rsidR="00EF1DF6" w:rsidRDefault="00EF1DF6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481A" w14:textId="77777777" w:rsidR="00EF1DF6" w:rsidRDefault="00EF1DF6"/>
        </w:tc>
      </w:tr>
      <w:tr w:rsidR="00EF1DF6" w14:paraId="346BBA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E47B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36694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Вводный урок. Задавайте вопросы!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2B7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073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9BAC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FFA9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CAC5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D2177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1F03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98B7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8C02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17E0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C99C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51D5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3AAF0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463E280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AB512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11CD3" w14:textId="77777777" w:rsidR="00EF1DF6" w:rsidRPr="0067724F" w:rsidRDefault="00810ABF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мы знаем о народах России?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BA7B7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E1E2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8319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55AC8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7882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FA7A29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5291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E9A4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0F85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4118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20FE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A292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8A0A4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3A2058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68EF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A3F2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 «Моя малая Родина».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C401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E57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A6B9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336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6F56D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4EEB60B5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9F47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44176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299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DBB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14B4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2AAA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AA9A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069303C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9CEF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54041" w14:textId="77777777" w:rsidR="00EF1DF6" w:rsidRPr="0067724F" w:rsidRDefault="00810ABF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под ногами? Практическая работа«Распознавание видов камней».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EE0B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0BEC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3A56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CEA0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A322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538AD22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565E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2820" w14:textId="77777777" w:rsidR="00EF1DF6" w:rsidRPr="0067724F" w:rsidRDefault="00810ABF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растений? Практическая работа «Распознавание частей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A471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613A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D90E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D3C4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060C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3E28A8BE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DDB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EA4DF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подоконнике?</w:t>
            </w:r>
          </w:p>
          <w:p w14:paraId="5EA7C31F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комнатных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55A5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8CDB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9ED0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15A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03F4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1DF6" w14:paraId="229304A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59A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A407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14:paraId="5CFB6F24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A6A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F23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2311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2755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D05C4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7671847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639F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3EAE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14:paraId="7EF073A5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лиственных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18A5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5CA5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0E43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0060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4BBB2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132FB26B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8DA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BC670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  <w:p w14:paraId="4328B77D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хвойных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4198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A8E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FD99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A661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A84A5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5578C8C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251F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E3EE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Кто такие насекомые?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0E2A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4620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2AC2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3DBD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5A85E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25B68DC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B880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F746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рыбы?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15BC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B8CC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4AF2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0EEA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00AAD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20A21D8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9D9B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2EAE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14:paraId="5AB2AF30" w14:textId="77777777" w:rsidR="00EF1DF6" w:rsidRPr="0067724F" w:rsidRDefault="00810ABF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«Строение пера птицы»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7A67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92D5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53B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DF11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6CAE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695D33D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FE1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792B8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14:paraId="57D478EE" w14:textId="77777777" w:rsidR="00EF1DF6" w:rsidRPr="0067724F" w:rsidRDefault="00810AB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шерсти зверей 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255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6580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AAB1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2D9A4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43049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030BCC18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9859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4E9F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окружает нас дома?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BFDC3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6B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DCF51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72DCC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A21C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5630A6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568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B65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умеет компьютер?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0BF0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CBCE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758C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4F3E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DAE32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0CC7A39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EE31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B1C5C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вокруг нас может быть опасным?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CCF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1F30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4ECD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FE9C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824C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295748E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7B4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5E93A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12F0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550D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C392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870B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127E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0156AF4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E40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C5155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по разделу «Кто и Что?».</w:t>
            </w:r>
          </w:p>
          <w:p w14:paraId="20C90897" w14:textId="77777777" w:rsidR="00EF1DF6" w:rsidRPr="0067724F" w:rsidRDefault="00810AB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531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333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A6B6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0EE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8344" w14:textId="77777777" w:rsidR="00EF1DF6" w:rsidRDefault="00810AB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1DF6" w14:paraId="70D0E3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2BA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D73BE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живет семья? Проект«Моя семья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E2FB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A5F3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2CC9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09FDD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D2CD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3F9F5D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CE73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9E35F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вода и куда она уходит?</w:t>
            </w:r>
          </w:p>
          <w:p w14:paraId="45A4AC4C" w14:textId="77777777" w:rsidR="00EF1DF6" w:rsidRDefault="00810ABF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работа«Фильтрование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2B1F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1CF6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DB21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65E9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D9AF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59E1B98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88509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487" w14:textId="77777777" w:rsidR="00EF1DF6" w:rsidRPr="0067724F" w:rsidRDefault="00810ABF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электричество?</w:t>
            </w:r>
          </w:p>
          <w:p w14:paraId="5D5BA9F7" w14:textId="77777777" w:rsidR="00EF1DF6" w:rsidRDefault="00810ABF">
            <w:pPr>
              <w:autoSpaceDE w:val="0"/>
              <w:autoSpaceDN w:val="0"/>
              <w:spacing w:before="7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работа«Сборка электроцепи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44A4A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2BF63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5363F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EDD56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E0CE6" w14:textId="77777777" w:rsidR="00EF1DF6" w:rsidRDefault="00810ABF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F1DF6" w14:paraId="4D2C743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7786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447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путешествует письмо?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6476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ECAE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BFE5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A02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FF3C" w14:textId="77777777" w:rsidR="00EF1DF6" w:rsidRDefault="00810ABF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F1DF6" w14:paraId="44114D61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25C0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09B41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14:paraId="34910759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3A90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8B7F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5E4E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A7264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33A53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355682D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F8E1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BB065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14:paraId="5E6B0601" w14:textId="77777777" w:rsidR="00EF1DF6" w:rsidRPr="0067724F" w:rsidRDefault="00810AB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2432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82E5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091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47B7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16257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0BA567F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646C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5FD82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  <w:p w14:paraId="1D4B4D6E" w14:textId="77777777" w:rsidR="00EF1DF6" w:rsidRPr="0067724F" w:rsidRDefault="00810AB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«Уход за комнатными растениями».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6295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A0C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1F3A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D07F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74E59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0D33E4F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2C2C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27C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F52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3B12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06EB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4A093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0FA6C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346E98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3A895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70F3B" w14:textId="77777777" w:rsidR="00EF1DF6" w:rsidRPr="0067724F" w:rsidRDefault="00810AB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</w:t>
            </w:r>
          </w:p>
          <w:p w14:paraId="31A01FA1" w14:textId="77777777" w:rsidR="00EF1DF6" w:rsidRPr="0067724F" w:rsidRDefault="00810ABF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 кормушки».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A2B1E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5109D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346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5ECF8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0BD9C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0889F2B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8DFE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2FD21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14:paraId="2925D520" w14:textId="77777777" w:rsidR="00EF1DF6" w:rsidRDefault="00810ABF">
            <w:pPr>
              <w:autoSpaceDE w:val="0"/>
              <w:autoSpaceDN w:val="0"/>
              <w:spacing w:before="70" w:after="0" w:line="262" w:lineRule="auto"/>
              <w:ind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работа«Сортировка мусора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DFA0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AA5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DD17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95243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CF99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183514B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C03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4CEE" w14:textId="77777777" w:rsidR="00EF1DF6" w:rsidRPr="0067724F" w:rsidRDefault="00810ABF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снежках гряэь? 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«Опыты со снеговой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водой».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33AD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48DF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60F9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036A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D3347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13A25CE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990B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1B890" w14:textId="77777777" w:rsidR="00EF1DF6" w:rsidRDefault="00810AB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 по разделу«Как, откуда и куда?»</w:t>
            </w:r>
            <w:r w:rsidRPr="0067724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проекта «Моя семья»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23E5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F254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667D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B7D4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1C729" w14:textId="77777777" w:rsidR="00EF1DF6" w:rsidRDefault="00810ABF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43A8FCA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361E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1015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учиться интересно?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E2A1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0D3D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077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7660D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2EA73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FE717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08A1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4D54A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«Мой класс и моя школа».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758B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24BD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4C40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15EF1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1CF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4DC943A7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7F90C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A0D56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Когда придет суббота?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E7D21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3092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2A61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A6512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43D87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499AE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52ED1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1D6E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наступит лето?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E20A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6899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570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97F4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4E1E6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056D3187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E8CD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CF5F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  <w:p w14:paraId="63796359" w14:textId="77777777" w:rsidR="00EF1DF6" w:rsidRPr="0067724F" w:rsidRDefault="00810ABF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Ледовитого океана 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Антарктиды на глобусе»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467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E1E9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8B0B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0544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E85BB" w14:textId="77777777" w:rsidR="00EF1DF6" w:rsidRDefault="00810ABF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F1DF6" w14:paraId="0105412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13409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215F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14:paraId="58CB2D20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работа«Определение жарких районов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F08E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7AE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CB21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B81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DF23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7E3730D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1E769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78A5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3708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05F4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4132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F189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ED11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5038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9DB7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5F83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появилась одежда?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48F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F0B6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5B9B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1D9D9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F4129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5C77F8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08F3D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027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изобрели велосипед?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F2089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0266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EFFF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D47E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0AADB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B51012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4548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B972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Когда мы станем взрослыми?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9296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705D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7579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7A021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70A3F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1BB9326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729F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0A924" w14:textId="77777777" w:rsidR="00EF1DF6" w:rsidRDefault="00810AB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разделу«Где и когда?»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проекта «Мой класс и моя школа»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5927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07E2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55ED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1372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E5D7" w14:textId="77777777" w:rsidR="00EF1DF6" w:rsidRDefault="00810ABF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39F9AD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CC2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B5D0B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5D8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967B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E4B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4FB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114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1C00F96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2FC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79FBC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Почему Луна бывает разной?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7E33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4687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8224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6D19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17C6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27EB319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D6CB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F8E94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9A4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9AA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B876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59EB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6530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631A20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B559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F3780" w14:textId="77777777" w:rsidR="00EF1DF6" w:rsidRPr="0067724F" w:rsidRDefault="00810AB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14:paraId="5EB12BCC" w14:textId="77777777" w:rsidR="00EF1DF6" w:rsidRPr="0067724F" w:rsidRDefault="00810AB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A2C8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A40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2DBA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A52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7E966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2E5E639E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CF2D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ADE4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Почему радуга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разноцветная?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5D4AD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CCA50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A3441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38F9B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92006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0EF7B8C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06B4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07C8D" w14:textId="77777777" w:rsidR="00EF1DF6" w:rsidRDefault="00810AB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любим кошек и собак? Практическая работа«Уход за домашними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«Мои домашние питомцы»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70D8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DF75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77B0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7D059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0DC7F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60E635D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8461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5C91B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«Мои домашние питомцы»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E81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4F85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946E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D9F3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0FAE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3FC4A50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D4D34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7AFA3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9E1D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0F5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A1C7E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402F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27480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81074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E164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91B46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82DD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49A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E510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6876D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6484D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085012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FA495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9D54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B766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A863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899C1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F7F5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61589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450BA8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B4ECD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AE983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D14A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EA1F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7486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19DEA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F593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F1DF6" w14:paraId="7D079C90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0BAB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8BB82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E0B5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613C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06BF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AE7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DD40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10EF88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E48F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2AB03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7662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7051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B272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A27A3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F669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F1DF6" w14:paraId="133100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269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76D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нужны автомобили?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356A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0D74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FB3F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8151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5F83C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57389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294A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EAFC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нужны поезда?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A339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A20F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E856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0C81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D87F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37AAD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98B0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8A5B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корабли?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78A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B13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293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3EA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78448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32FEAF8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49DEF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BB190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самолёты?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D60D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8A6A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9C83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3D428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ED003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5051731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07680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F0FFF" w14:textId="77777777" w:rsidR="00EF1DF6" w:rsidRPr="0067724F" w:rsidRDefault="00810AB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A172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7D57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82DC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1D7FB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79A91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5B58172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C91E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57CD4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Комплексная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(метапредметная)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2D7A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857F8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9C4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06D06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4F5B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F1DF6" w14:paraId="6220BAC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6E7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4768B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782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353B4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EF5CF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8E2BC" w14:textId="77777777" w:rsidR="00EF1DF6" w:rsidRDefault="00810AB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2CA7" w14:textId="77777777" w:rsidR="00EF1DF6" w:rsidRDefault="00810AB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75F581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AB319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58625" w14:textId="77777777" w:rsidR="00EF1DF6" w:rsidRPr="0067724F" w:rsidRDefault="00810ABF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часто слышим слово «экология»?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81EE4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60EC8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1F588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B4E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6D491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6E52C044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09996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0F061" w14:textId="77777777" w:rsidR="00EF1DF6" w:rsidRDefault="00810ABF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свои достижения по разделу«Почему и зачем?»</w:t>
            </w:r>
            <w:r w:rsidRPr="0067724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Презентация проекта «Мои домашние питомцы»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26764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5635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0A565" w14:textId="77777777" w:rsidR="00EF1DF6" w:rsidRDefault="00810AB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F4A7" w14:textId="77777777" w:rsidR="00EF1DF6" w:rsidRDefault="00810AB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5FCB" w14:textId="77777777" w:rsidR="00EF1DF6" w:rsidRDefault="00810ABF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F1DF6" w14:paraId="1EBE5566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6E284" w14:textId="77777777" w:rsidR="00EF1DF6" w:rsidRPr="0067724F" w:rsidRDefault="00810AB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CDEDC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E6FF9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A52F5" w14:textId="77777777" w:rsidR="00EF1DF6" w:rsidRDefault="00810AB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D875A" w14:textId="77777777" w:rsidR="00EF1DF6" w:rsidRDefault="00EF1DF6"/>
        </w:tc>
      </w:tr>
    </w:tbl>
    <w:p w14:paraId="65B86A6D" w14:textId="77777777" w:rsidR="00EF1DF6" w:rsidRDefault="00EF1DF6">
      <w:pPr>
        <w:autoSpaceDE w:val="0"/>
        <w:autoSpaceDN w:val="0"/>
        <w:spacing w:after="78" w:line="220" w:lineRule="exact"/>
      </w:pPr>
    </w:p>
    <w:p w14:paraId="6ED7C4C4" w14:textId="77777777" w:rsidR="00EF1DF6" w:rsidRDefault="00810AB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6A485FE" w14:textId="77777777" w:rsidR="00EF1DF6" w:rsidRDefault="00810AB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0B5459A" w14:textId="77777777" w:rsidR="00EF1DF6" w:rsidRPr="0067724F" w:rsidRDefault="00810ABF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/Плешаков А.А., Акционерное общество «Издательство«Просвещение»;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553C071A" w14:textId="77777777" w:rsidR="00EF1DF6" w:rsidRPr="0067724F" w:rsidRDefault="00810ABF">
      <w:pPr>
        <w:autoSpaceDE w:val="0"/>
        <w:autoSpaceDN w:val="0"/>
        <w:spacing w:before="262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AE94855" w14:textId="77777777" w:rsidR="00EF1DF6" w:rsidRPr="0067724F" w:rsidRDefault="00810ABF">
      <w:pPr>
        <w:autoSpaceDE w:val="0"/>
        <w:autoSpaceDN w:val="0"/>
        <w:spacing w:before="16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Окружающий мир. Методические рекомендации.</w:t>
      </w:r>
    </w:p>
    <w:p w14:paraId="6288E78D" w14:textId="77777777" w:rsidR="00EF1DF6" w:rsidRPr="0067724F" w:rsidRDefault="00810ABF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1 класс : пособие для учителей общеобразоват. организаций / [А. А. Плешаков, М. А. Ионова, О. Б. Кирпичева, А. Е. Соловьева]. — 2-е изд. — М. : Просвещение, 2014.</w:t>
      </w:r>
    </w:p>
    <w:p w14:paraId="39280409" w14:textId="77777777" w:rsidR="00EF1DF6" w:rsidRPr="0067724F" w:rsidRDefault="00810ABF">
      <w:pPr>
        <w:autoSpaceDE w:val="0"/>
        <w:autoSpaceDN w:val="0"/>
        <w:spacing w:before="264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6EF773B3" w14:textId="0FC42382" w:rsidR="00EF1DF6" w:rsidRPr="0067724F" w:rsidRDefault="00810ABF" w:rsidP="00EF454F">
      <w:pPr>
        <w:autoSpaceDE w:val="0"/>
        <w:autoSpaceDN w:val="0"/>
        <w:spacing w:before="166" w:after="0" w:line="271" w:lineRule="auto"/>
        <w:ind w:right="7488"/>
        <w:rPr>
          <w:lang w:val="ru-RU"/>
        </w:rPr>
        <w:sectPr w:rsidR="00EF1DF6" w:rsidRPr="006772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14:paraId="261E8B0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7CC8155B" w14:textId="77777777" w:rsidR="00EF1DF6" w:rsidRPr="0067724F" w:rsidRDefault="00810ABF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2E83C65" w14:textId="77777777" w:rsidR="00EF1DF6" w:rsidRPr="0067724F" w:rsidRDefault="00810ABF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</w:t>
      </w:r>
    </w:p>
    <w:p w14:paraId="4261BDBE" w14:textId="77777777" w:rsidR="00EF1DF6" w:rsidRPr="0067724F" w:rsidRDefault="00810ABF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комплект муляжей, глобус, карты.</w:t>
      </w:r>
    </w:p>
    <w:p w14:paraId="3AB8EDB4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83D766" w14:textId="77777777" w:rsidR="001F0FB8" w:rsidRPr="0067724F" w:rsidRDefault="001F0FB8">
      <w:pPr>
        <w:rPr>
          <w:lang w:val="ru-RU"/>
        </w:rPr>
      </w:pPr>
    </w:p>
    <w:sectPr w:rsidR="001F0FB8" w:rsidRPr="0067724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7946C" w14:textId="77777777" w:rsidR="00810ABF" w:rsidRDefault="00810ABF">
      <w:pPr>
        <w:spacing w:after="0" w:line="240" w:lineRule="auto"/>
      </w:pPr>
      <w:r>
        <w:separator/>
      </w:r>
    </w:p>
  </w:endnote>
  <w:endnote w:type="continuationSeparator" w:id="0">
    <w:p w14:paraId="31E5E689" w14:textId="77777777" w:rsidR="00810ABF" w:rsidRDefault="0081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F0D90" w14:textId="77777777" w:rsidR="005924BD" w:rsidRDefault="00810ABF">
    <w:pPr>
      <w:spacing w:after="0" w:line="259" w:lineRule="auto"/>
      <w:ind w:left="53"/>
    </w:pPr>
    <w:r>
      <w:rPr>
        <w:sz w:val="16"/>
      </w:rPr>
      <w:t xml:space="preserve">ФГОС начального общего образования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298C6" w14:textId="6487D703" w:rsidR="005924BD" w:rsidRDefault="0049050E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C6EAF" w14:textId="797AE6D9" w:rsidR="005924BD" w:rsidRDefault="0049050E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7A318" w14:textId="77777777" w:rsidR="00810ABF" w:rsidRDefault="00810ABF">
      <w:pPr>
        <w:spacing w:after="0" w:line="240" w:lineRule="auto"/>
      </w:pPr>
      <w:r>
        <w:separator/>
      </w:r>
    </w:p>
  </w:footnote>
  <w:footnote w:type="continuationSeparator" w:id="0">
    <w:p w14:paraId="548F19C2" w14:textId="77777777" w:rsidR="00810ABF" w:rsidRDefault="0081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100C" w14:textId="77777777" w:rsidR="005924BD" w:rsidRDefault="0049050E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2A300" w14:textId="1849DBF4" w:rsidR="005924BD" w:rsidRDefault="0049050E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1735E" w14:textId="2EEEA484" w:rsidR="005924BD" w:rsidRDefault="0049050E">
    <w:pPr>
      <w:spacing w:after="0" w:line="259" w:lineRule="auto"/>
      <w:ind w:right="12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A325EB"/>
    <w:multiLevelType w:val="hybridMultilevel"/>
    <w:tmpl w:val="BC5A405C"/>
    <w:lvl w:ilvl="0" w:tplc="995ABDE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8343C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A4F90A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884D68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4C564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4E33E4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640E2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1C58CA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180F92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943CF"/>
    <w:rsid w:val="0015074B"/>
    <w:rsid w:val="00165DF5"/>
    <w:rsid w:val="001F0FB8"/>
    <w:rsid w:val="0029639D"/>
    <w:rsid w:val="00326F90"/>
    <w:rsid w:val="0049050E"/>
    <w:rsid w:val="0067724F"/>
    <w:rsid w:val="00810ABF"/>
    <w:rsid w:val="00AA1D8D"/>
    <w:rsid w:val="00B06912"/>
    <w:rsid w:val="00B47730"/>
    <w:rsid w:val="00CB0664"/>
    <w:rsid w:val="00EF1DF6"/>
    <w:rsid w:val="00EF454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5E9899"/>
  <w14:defaultImageDpi w14:val="300"/>
  <w15:docId w15:val="{9EEAF4BC-0F68-492E-A908-25F7E494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DF5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458D5D-1F3C-41F7-8FD7-F42FFB1A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4342</Words>
  <Characters>24751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29035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Инькова Е Л</cp:lastModifiedBy>
  <cp:revision>6</cp:revision>
  <dcterms:created xsi:type="dcterms:W3CDTF">2013-12-23T23:15:00Z</dcterms:created>
  <dcterms:modified xsi:type="dcterms:W3CDTF">2022-09-09T09:37:00Z</dcterms:modified>
  <cp:category/>
</cp:coreProperties>
</file>